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D38" w:rsidRDefault="00D22D38">
      <w:pPr>
        <w:autoSpaceDE w:val="0"/>
        <w:autoSpaceDN w:val="0"/>
        <w:spacing w:after="78" w:line="220" w:lineRule="exact"/>
      </w:pPr>
    </w:p>
    <w:p w:rsidR="00D22D38" w:rsidRPr="00A34486" w:rsidRDefault="00347A2E">
      <w:pPr>
        <w:autoSpaceDE w:val="0"/>
        <w:autoSpaceDN w:val="0"/>
        <w:spacing w:after="0" w:line="230" w:lineRule="auto"/>
        <w:ind w:left="1494"/>
        <w:rPr>
          <w:lang w:val="ru-RU"/>
        </w:rPr>
      </w:pPr>
      <w:r w:rsidRPr="00A34486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D22D38" w:rsidRDefault="00347A2E" w:rsidP="00A34486">
      <w:pPr>
        <w:autoSpaceDE w:val="0"/>
        <w:autoSpaceDN w:val="0"/>
        <w:spacing w:before="670" w:after="0" w:line="230" w:lineRule="auto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Министерство образования и науки Республики </w:t>
      </w:r>
      <w:proofErr w:type="spellStart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ТатарстанМКУ</w:t>
      </w:r>
      <w:proofErr w:type="spellEnd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 "Отдел образования Исполнительного комитета </w:t>
      </w:r>
      <w:proofErr w:type="spellStart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Апастовского</w:t>
      </w:r>
      <w:proofErr w:type="spellEnd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 муниципального </w:t>
      </w:r>
      <w:proofErr w:type="spellStart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района</w:t>
      </w:r>
      <w:proofErr w:type="gramStart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"М</w:t>
      </w:r>
      <w:proofErr w:type="gramEnd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БОУ</w:t>
      </w:r>
      <w:proofErr w:type="spellEnd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 «</w:t>
      </w:r>
      <w:proofErr w:type="spellStart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Кзыл-Тауская</w:t>
      </w:r>
      <w:proofErr w:type="spellEnd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 средняя общеобразовательная школа им. </w:t>
      </w:r>
      <w:proofErr w:type="spellStart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М.Х.Гайнуллина</w:t>
      </w:r>
      <w:proofErr w:type="spellEnd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»</w:t>
      </w:r>
    </w:p>
    <w:p w:rsidR="00A34486" w:rsidRDefault="00A34486" w:rsidP="00A34486">
      <w:pPr>
        <w:autoSpaceDE w:val="0"/>
        <w:autoSpaceDN w:val="0"/>
        <w:spacing w:before="670" w:after="0" w:line="230" w:lineRule="auto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A34486" w:rsidRPr="00A34486" w:rsidRDefault="00A34486" w:rsidP="00A34486">
      <w:pPr>
        <w:pStyle w:val="a9"/>
        <w:rPr>
          <w:lang w:val="ru-RU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22"/>
        <w:gridCol w:w="3620"/>
        <w:gridCol w:w="3440"/>
      </w:tblGrid>
      <w:tr w:rsidR="00D22D38">
        <w:trPr>
          <w:trHeight w:hRule="exact" w:val="274"/>
        </w:trPr>
        <w:tc>
          <w:tcPr>
            <w:tcW w:w="3022" w:type="dxa"/>
            <w:tcMar>
              <w:left w:w="0" w:type="dxa"/>
              <w:right w:w="0" w:type="dxa"/>
            </w:tcMar>
          </w:tcPr>
          <w:p w:rsidR="00D22D38" w:rsidRDefault="00347A2E">
            <w:pPr>
              <w:autoSpaceDE w:val="0"/>
              <w:autoSpaceDN w:val="0"/>
              <w:spacing w:before="4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620" w:type="dxa"/>
            <w:tcMar>
              <w:left w:w="0" w:type="dxa"/>
              <w:right w:w="0" w:type="dxa"/>
            </w:tcMar>
          </w:tcPr>
          <w:p w:rsidR="00D22D38" w:rsidRDefault="00347A2E">
            <w:pPr>
              <w:autoSpaceDE w:val="0"/>
              <w:autoSpaceDN w:val="0"/>
              <w:spacing w:before="48" w:after="0" w:line="230" w:lineRule="auto"/>
              <w:ind w:left="49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440" w:type="dxa"/>
            <w:tcMar>
              <w:left w:w="0" w:type="dxa"/>
              <w:right w:w="0" w:type="dxa"/>
            </w:tcMar>
          </w:tcPr>
          <w:p w:rsidR="00D22D38" w:rsidRDefault="00347A2E">
            <w:pPr>
              <w:autoSpaceDE w:val="0"/>
              <w:autoSpaceDN w:val="0"/>
              <w:spacing w:before="48" w:after="0" w:line="230" w:lineRule="auto"/>
              <w:ind w:left="39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D22D38">
        <w:trPr>
          <w:trHeight w:hRule="exact" w:val="200"/>
        </w:trPr>
        <w:tc>
          <w:tcPr>
            <w:tcW w:w="3022" w:type="dxa"/>
            <w:tcMar>
              <w:left w:w="0" w:type="dxa"/>
              <w:right w:w="0" w:type="dxa"/>
            </w:tcMar>
          </w:tcPr>
          <w:p w:rsidR="00D22D38" w:rsidRDefault="00347A2E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на заседании ШМО учителей</w:t>
            </w:r>
          </w:p>
        </w:tc>
        <w:tc>
          <w:tcPr>
            <w:tcW w:w="3620" w:type="dxa"/>
            <w:tcMar>
              <w:left w:w="0" w:type="dxa"/>
              <w:right w:w="0" w:type="dxa"/>
            </w:tcMar>
          </w:tcPr>
          <w:p w:rsidR="00D22D38" w:rsidRDefault="00347A2E">
            <w:pPr>
              <w:autoSpaceDE w:val="0"/>
              <w:autoSpaceDN w:val="0"/>
              <w:spacing w:after="0" w:line="230" w:lineRule="auto"/>
              <w:ind w:left="49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Заместитель директора по УВР </w:t>
            </w:r>
          </w:p>
        </w:tc>
        <w:tc>
          <w:tcPr>
            <w:tcW w:w="3440" w:type="dxa"/>
            <w:tcMar>
              <w:left w:w="0" w:type="dxa"/>
              <w:right w:w="0" w:type="dxa"/>
            </w:tcMar>
          </w:tcPr>
          <w:p w:rsidR="00D22D38" w:rsidRDefault="00347A2E">
            <w:pPr>
              <w:autoSpaceDE w:val="0"/>
              <w:autoSpaceDN w:val="0"/>
              <w:spacing w:after="0" w:line="230" w:lineRule="auto"/>
              <w:ind w:left="39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</w:t>
            </w:r>
          </w:p>
        </w:tc>
      </w:tr>
      <w:tr w:rsidR="00D22D38">
        <w:trPr>
          <w:trHeight w:hRule="exact" w:val="484"/>
        </w:trPr>
        <w:tc>
          <w:tcPr>
            <w:tcW w:w="3022" w:type="dxa"/>
            <w:tcMar>
              <w:left w:w="0" w:type="dxa"/>
              <w:right w:w="0" w:type="dxa"/>
            </w:tcMar>
          </w:tcPr>
          <w:p w:rsidR="00D22D38" w:rsidRDefault="00347A2E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начальных классов </w:t>
            </w:r>
          </w:p>
        </w:tc>
        <w:tc>
          <w:tcPr>
            <w:tcW w:w="3620" w:type="dxa"/>
            <w:tcMar>
              <w:left w:w="0" w:type="dxa"/>
              <w:right w:w="0" w:type="dxa"/>
            </w:tcMar>
          </w:tcPr>
          <w:p w:rsidR="00D22D38" w:rsidRDefault="00347A2E">
            <w:pPr>
              <w:autoSpaceDE w:val="0"/>
              <w:autoSpaceDN w:val="0"/>
              <w:spacing w:before="198" w:after="0" w:line="230" w:lineRule="auto"/>
              <w:ind w:left="49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______________Вагапова Г. М.</w:t>
            </w:r>
          </w:p>
        </w:tc>
        <w:tc>
          <w:tcPr>
            <w:tcW w:w="3440" w:type="dxa"/>
            <w:tcMar>
              <w:left w:w="0" w:type="dxa"/>
              <w:right w:w="0" w:type="dxa"/>
            </w:tcMar>
          </w:tcPr>
          <w:p w:rsidR="00D22D38" w:rsidRDefault="00347A2E">
            <w:pPr>
              <w:autoSpaceDE w:val="0"/>
              <w:autoSpaceDN w:val="0"/>
              <w:spacing w:before="198" w:after="0" w:line="230" w:lineRule="auto"/>
              <w:ind w:left="39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______________Хайбуллин И.У.</w:t>
            </w:r>
          </w:p>
        </w:tc>
      </w:tr>
    </w:tbl>
    <w:p w:rsidR="00D22D38" w:rsidRDefault="00D22D38">
      <w:pPr>
        <w:autoSpaceDE w:val="0"/>
        <w:autoSpaceDN w:val="0"/>
        <w:spacing w:after="0" w:line="62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42"/>
        <w:gridCol w:w="3220"/>
        <w:gridCol w:w="3340"/>
      </w:tblGrid>
      <w:tr w:rsidR="00D22D38">
        <w:trPr>
          <w:trHeight w:hRule="exact" w:val="374"/>
        </w:trPr>
        <w:tc>
          <w:tcPr>
            <w:tcW w:w="3042" w:type="dxa"/>
            <w:tcMar>
              <w:left w:w="0" w:type="dxa"/>
              <w:right w:w="0" w:type="dxa"/>
            </w:tcMar>
          </w:tcPr>
          <w:p w:rsidR="00D22D38" w:rsidRDefault="00347A2E">
            <w:pPr>
              <w:autoSpaceDE w:val="0"/>
              <w:autoSpaceDN w:val="0"/>
              <w:spacing w:before="60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Руководитель ШМО</w:t>
            </w:r>
          </w:p>
        </w:tc>
        <w:tc>
          <w:tcPr>
            <w:tcW w:w="3220" w:type="dxa"/>
            <w:tcMar>
              <w:left w:w="0" w:type="dxa"/>
              <w:right w:w="0" w:type="dxa"/>
            </w:tcMar>
          </w:tcPr>
          <w:p w:rsidR="00D22D38" w:rsidRDefault="00347A2E">
            <w:pPr>
              <w:autoSpaceDE w:val="0"/>
              <w:autoSpaceDN w:val="0"/>
              <w:spacing w:before="60" w:after="0" w:line="230" w:lineRule="auto"/>
              <w:ind w:left="47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3340" w:type="dxa"/>
            <w:tcMar>
              <w:left w:w="0" w:type="dxa"/>
              <w:right w:w="0" w:type="dxa"/>
            </w:tcMar>
          </w:tcPr>
          <w:p w:rsidR="00D22D38" w:rsidRPr="00A34486" w:rsidRDefault="00A34486">
            <w:pPr>
              <w:autoSpaceDE w:val="0"/>
              <w:autoSpaceDN w:val="0"/>
              <w:spacing w:before="60" w:after="0" w:line="230" w:lineRule="auto"/>
              <w:ind w:left="772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№4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7</w:t>
            </w:r>
          </w:p>
        </w:tc>
      </w:tr>
      <w:tr w:rsidR="00D22D38">
        <w:trPr>
          <w:trHeight w:hRule="exact" w:val="380"/>
        </w:trPr>
        <w:tc>
          <w:tcPr>
            <w:tcW w:w="3042" w:type="dxa"/>
            <w:tcMar>
              <w:left w:w="0" w:type="dxa"/>
              <w:right w:w="0" w:type="dxa"/>
            </w:tcMar>
          </w:tcPr>
          <w:p w:rsidR="00D22D38" w:rsidRDefault="00347A2E">
            <w:pPr>
              <w:autoSpaceDE w:val="0"/>
              <w:autoSpaceDN w:val="0"/>
              <w:spacing w:before="94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______________Нуриева Ф.Р.</w:t>
            </w:r>
          </w:p>
        </w:tc>
        <w:tc>
          <w:tcPr>
            <w:tcW w:w="3220" w:type="dxa"/>
            <w:tcMar>
              <w:left w:w="0" w:type="dxa"/>
              <w:right w:w="0" w:type="dxa"/>
            </w:tcMar>
          </w:tcPr>
          <w:p w:rsidR="00D22D38" w:rsidRDefault="00A34486">
            <w:pPr>
              <w:autoSpaceDE w:val="0"/>
              <w:autoSpaceDN w:val="0"/>
              <w:spacing w:before="94" w:after="0" w:line="230" w:lineRule="auto"/>
              <w:ind w:left="4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"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29</w:t>
            </w:r>
            <w:r w:rsidR="00347A2E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" </w:t>
            </w:r>
            <w:proofErr w:type="spellStart"/>
            <w:r w:rsidR="00347A2E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августа</w:t>
            </w:r>
            <w:proofErr w:type="spellEnd"/>
            <w:r w:rsidR="00347A2E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 2022 г.</w:t>
            </w:r>
          </w:p>
        </w:tc>
        <w:tc>
          <w:tcPr>
            <w:tcW w:w="3340" w:type="dxa"/>
            <w:tcMar>
              <w:left w:w="0" w:type="dxa"/>
              <w:right w:w="0" w:type="dxa"/>
            </w:tcMar>
          </w:tcPr>
          <w:p w:rsidR="00D22D38" w:rsidRDefault="00A34486">
            <w:pPr>
              <w:autoSpaceDE w:val="0"/>
              <w:autoSpaceDN w:val="0"/>
              <w:spacing w:before="94" w:after="0" w:line="230" w:lineRule="auto"/>
              <w:ind w:left="7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"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29</w:t>
            </w:r>
            <w:r w:rsidR="00347A2E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" августа2022 г.</w:t>
            </w:r>
          </w:p>
        </w:tc>
      </w:tr>
    </w:tbl>
    <w:p w:rsidR="00D22D38" w:rsidRDefault="00347A2E">
      <w:pPr>
        <w:autoSpaceDE w:val="0"/>
        <w:autoSpaceDN w:val="0"/>
        <w:spacing w:before="122" w:after="0" w:line="230" w:lineRule="auto"/>
      </w:pPr>
      <w:r>
        <w:rPr>
          <w:rFonts w:ascii="Times New Roman" w:eastAsia="Times New Roman" w:hAnsi="Times New Roman"/>
          <w:color w:val="000000"/>
          <w:w w:val="102"/>
          <w:sz w:val="20"/>
        </w:rPr>
        <w:t>Протокол №1</w:t>
      </w:r>
    </w:p>
    <w:p w:rsidR="00D22D38" w:rsidRDefault="00A34486">
      <w:pPr>
        <w:autoSpaceDE w:val="0"/>
        <w:autoSpaceDN w:val="0"/>
        <w:spacing w:before="182" w:after="0" w:line="230" w:lineRule="auto"/>
      </w:pPr>
      <w:proofErr w:type="spellStart"/>
      <w:proofErr w:type="gramStart"/>
      <w:r>
        <w:rPr>
          <w:rFonts w:ascii="Times New Roman" w:eastAsia="Times New Roman" w:hAnsi="Times New Roman"/>
          <w:color w:val="000000"/>
          <w:w w:val="102"/>
          <w:sz w:val="20"/>
        </w:rPr>
        <w:t>от</w:t>
      </w:r>
      <w:proofErr w:type="spellEnd"/>
      <w:proofErr w:type="gramEnd"/>
      <w:r>
        <w:rPr>
          <w:rFonts w:ascii="Times New Roman" w:eastAsia="Times New Roman" w:hAnsi="Times New Roman"/>
          <w:color w:val="000000"/>
          <w:w w:val="102"/>
          <w:sz w:val="20"/>
        </w:rPr>
        <w:t xml:space="preserve"> "</w:t>
      </w: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29</w:t>
      </w:r>
      <w:r w:rsidR="00347A2E">
        <w:rPr>
          <w:rFonts w:ascii="Times New Roman" w:eastAsia="Times New Roman" w:hAnsi="Times New Roman"/>
          <w:color w:val="000000"/>
          <w:w w:val="102"/>
          <w:sz w:val="20"/>
        </w:rPr>
        <w:t>" августа2022 г.</w:t>
      </w:r>
    </w:p>
    <w:p w:rsidR="00D22D38" w:rsidRDefault="00347A2E">
      <w:pPr>
        <w:autoSpaceDE w:val="0"/>
        <w:autoSpaceDN w:val="0"/>
        <w:spacing w:before="1038" w:after="0" w:line="230" w:lineRule="auto"/>
        <w:ind w:right="3648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РАБОЧАЯ ПРОГРАММА</w:t>
      </w:r>
    </w:p>
    <w:p w:rsidR="00D22D38" w:rsidRDefault="00347A2E">
      <w:pPr>
        <w:autoSpaceDE w:val="0"/>
        <w:autoSpaceDN w:val="0"/>
        <w:spacing w:before="70" w:after="0" w:line="230" w:lineRule="auto"/>
        <w:ind w:right="4420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(ID 1472007)</w:t>
      </w:r>
    </w:p>
    <w:p w:rsidR="00D22D38" w:rsidRDefault="00347A2E">
      <w:pPr>
        <w:autoSpaceDE w:val="0"/>
        <w:autoSpaceDN w:val="0"/>
        <w:spacing w:before="166" w:after="0" w:line="230" w:lineRule="auto"/>
        <w:ind w:right="4020"/>
        <w:jc w:val="right"/>
      </w:pPr>
      <w:r>
        <w:rPr>
          <w:rFonts w:ascii="Times New Roman" w:eastAsia="Times New Roman" w:hAnsi="Times New Roman"/>
          <w:color w:val="000000"/>
          <w:sz w:val="24"/>
        </w:rPr>
        <w:t>учебного предмета</w:t>
      </w:r>
    </w:p>
    <w:p w:rsidR="00D22D38" w:rsidRDefault="00347A2E">
      <w:pPr>
        <w:autoSpaceDE w:val="0"/>
        <w:autoSpaceDN w:val="0"/>
        <w:spacing w:before="70" w:after="0" w:line="230" w:lineRule="auto"/>
        <w:ind w:right="3778"/>
        <w:jc w:val="right"/>
      </w:pPr>
      <w:r>
        <w:rPr>
          <w:rFonts w:ascii="Times New Roman" w:eastAsia="Times New Roman" w:hAnsi="Times New Roman"/>
          <w:color w:val="000000"/>
          <w:sz w:val="24"/>
        </w:rPr>
        <w:t>«Физическая культура»</w:t>
      </w:r>
    </w:p>
    <w:p w:rsidR="00D22D38" w:rsidRDefault="00347A2E">
      <w:pPr>
        <w:autoSpaceDE w:val="0"/>
        <w:autoSpaceDN w:val="0"/>
        <w:spacing w:before="670" w:after="0" w:line="230" w:lineRule="auto"/>
        <w:ind w:right="2680"/>
        <w:jc w:val="right"/>
      </w:pPr>
      <w:r>
        <w:rPr>
          <w:rFonts w:ascii="Times New Roman" w:eastAsia="Times New Roman" w:hAnsi="Times New Roman"/>
          <w:color w:val="000000"/>
          <w:sz w:val="24"/>
        </w:rPr>
        <w:t>для 1 класса начального общего образования</w:t>
      </w:r>
    </w:p>
    <w:p w:rsidR="00D22D38" w:rsidRDefault="00347A2E">
      <w:pPr>
        <w:autoSpaceDE w:val="0"/>
        <w:autoSpaceDN w:val="0"/>
        <w:spacing w:before="72" w:after="0" w:line="230" w:lineRule="auto"/>
        <w:ind w:right="3618"/>
        <w:jc w:val="right"/>
      </w:pPr>
      <w:r>
        <w:rPr>
          <w:rFonts w:ascii="Times New Roman" w:eastAsia="Times New Roman" w:hAnsi="Times New Roman"/>
          <w:color w:val="000000"/>
          <w:sz w:val="24"/>
        </w:rPr>
        <w:t>на 2022-2023  учебный год</w:t>
      </w:r>
    </w:p>
    <w:p w:rsidR="00D22D38" w:rsidRDefault="00347A2E">
      <w:pPr>
        <w:autoSpaceDE w:val="0"/>
        <w:autoSpaceDN w:val="0"/>
        <w:spacing w:before="2112" w:after="0" w:line="230" w:lineRule="auto"/>
        <w:ind w:right="20"/>
        <w:jc w:val="right"/>
      </w:pPr>
      <w:r>
        <w:rPr>
          <w:rFonts w:ascii="Times New Roman" w:eastAsia="Times New Roman" w:hAnsi="Times New Roman"/>
          <w:color w:val="000000"/>
          <w:sz w:val="24"/>
        </w:rPr>
        <w:t>Составитель: Бадртдинова Гульгена Фаритовна</w:t>
      </w:r>
    </w:p>
    <w:p w:rsidR="00D22D38" w:rsidRDefault="00347A2E">
      <w:pPr>
        <w:autoSpaceDE w:val="0"/>
        <w:autoSpaceDN w:val="0"/>
        <w:spacing w:before="70" w:after="0" w:line="230" w:lineRule="auto"/>
        <w:ind w:right="28"/>
        <w:jc w:val="right"/>
      </w:pPr>
      <w:r>
        <w:rPr>
          <w:rFonts w:ascii="Times New Roman" w:eastAsia="Times New Roman" w:hAnsi="Times New Roman"/>
          <w:color w:val="000000"/>
          <w:sz w:val="24"/>
        </w:rPr>
        <w:t>учитель начальных классов</w:t>
      </w:r>
    </w:p>
    <w:p w:rsidR="00D22D38" w:rsidRDefault="00D22D38">
      <w:pPr>
        <w:rPr>
          <w:lang w:val="ru-RU"/>
        </w:rPr>
      </w:pPr>
    </w:p>
    <w:p w:rsidR="00A34486" w:rsidRDefault="00A34486">
      <w:pPr>
        <w:rPr>
          <w:lang w:val="ru-RU"/>
        </w:rPr>
      </w:pPr>
    </w:p>
    <w:p w:rsidR="00A34486" w:rsidRDefault="00A34486">
      <w:pPr>
        <w:rPr>
          <w:lang w:val="ru-RU"/>
        </w:rPr>
      </w:pPr>
    </w:p>
    <w:p w:rsidR="00A34486" w:rsidRDefault="00A34486">
      <w:pPr>
        <w:rPr>
          <w:lang w:val="ru-RU"/>
        </w:rPr>
      </w:pPr>
    </w:p>
    <w:p w:rsidR="00A34486" w:rsidRDefault="00A34486">
      <w:pPr>
        <w:rPr>
          <w:lang w:val="ru-RU"/>
        </w:rPr>
      </w:pPr>
    </w:p>
    <w:p w:rsidR="00A34486" w:rsidRPr="00A07ADC" w:rsidRDefault="00A07ADC" w:rsidP="00A07ADC">
      <w:pPr>
        <w:jc w:val="center"/>
        <w:rPr>
          <w:rFonts w:ascii="Times New Roman" w:hAnsi="Times New Roman" w:cs="Times New Roman"/>
          <w:sz w:val="24"/>
          <w:szCs w:val="24"/>
          <w:lang w:val="ru-RU"/>
        </w:rPr>
        <w:sectPr w:rsidR="00A34486" w:rsidRPr="00A07ADC">
          <w:pgSz w:w="11900" w:h="16840"/>
          <w:pgMar w:top="298" w:right="872" w:bottom="1436" w:left="738" w:header="720" w:footer="720" w:gutter="0"/>
          <w:cols w:space="720" w:equalWidth="0">
            <w:col w:w="10290" w:space="0"/>
          </w:cols>
          <w:docGrid w:linePitch="360"/>
        </w:sectPr>
      </w:pP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Кзыл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-Тау, 2022</w:t>
      </w:r>
    </w:p>
    <w:p w:rsidR="00D22D38" w:rsidRPr="00A34486" w:rsidRDefault="00347A2E">
      <w:pPr>
        <w:autoSpaceDE w:val="0"/>
        <w:autoSpaceDN w:val="0"/>
        <w:spacing w:after="0" w:line="230" w:lineRule="auto"/>
        <w:rPr>
          <w:lang w:val="ru-RU"/>
        </w:rPr>
      </w:pPr>
      <w:r w:rsidRPr="00A34486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ПОЯСНИТЕЛЬНАЯ ЗАПИСКА</w:t>
      </w:r>
    </w:p>
    <w:p w:rsidR="00D22D38" w:rsidRPr="00A34486" w:rsidRDefault="00347A2E">
      <w:pPr>
        <w:autoSpaceDE w:val="0"/>
        <w:autoSpaceDN w:val="0"/>
        <w:spacing w:before="346" w:after="0" w:line="281" w:lineRule="auto"/>
        <w:ind w:firstLine="180"/>
        <w:rPr>
          <w:lang w:val="ru-RU"/>
        </w:rPr>
      </w:pPr>
      <w:proofErr w:type="gramStart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начального общего образования по физической культуре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а также на основе характеристики планируемых результатов духовно-</w:t>
      </w:r>
      <w:r w:rsidRPr="00A34486">
        <w:rPr>
          <w:lang w:val="ru-RU"/>
        </w:rPr>
        <w:br/>
      </w: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нравственного развития, воспитания и социализации обучающихся, представленной в Примерной программе воспитания (одобрена решением ФУМО от 02.06.2020 г.).</w:t>
      </w:r>
      <w:proofErr w:type="gramEnd"/>
    </w:p>
    <w:p w:rsidR="00D22D38" w:rsidRPr="00A34486" w:rsidRDefault="00347A2E">
      <w:pPr>
        <w:autoSpaceDE w:val="0"/>
        <w:autoSpaceDN w:val="0"/>
        <w:spacing w:before="70" w:after="0" w:line="283" w:lineRule="auto"/>
        <w:ind w:firstLine="180"/>
        <w:rPr>
          <w:lang w:val="ru-RU"/>
        </w:rPr>
      </w:pP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При создании программы учитывались потребности современного российского общества в воспитании здорового поколения, государственная политика с национальными целями </w:t>
      </w:r>
      <w:proofErr w:type="gramStart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увеличения продолжительности жизни граждан России</w:t>
      </w:r>
      <w:proofErr w:type="gramEnd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 и научная теория физической культуры, представляющая закономерности двигательной деятельности человека. Здоровье закладывается в детстве, и </w:t>
      </w:r>
      <w:r w:rsidRPr="00A34486">
        <w:rPr>
          <w:lang w:val="ru-RU"/>
        </w:rPr>
        <w:br/>
      </w: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качественное образование в части физического воспитания, физической культуры детей дошкольного и начального возраста определяет образ жизни на многие годы.</w:t>
      </w:r>
    </w:p>
    <w:p w:rsidR="00D22D38" w:rsidRPr="00A34486" w:rsidRDefault="00347A2E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A34486">
        <w:rPr>
          <w:lang w:val="ru-RU"/>
        </w:rPr>
        <w:tab/>
      </w: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Основными составляющими в классификации физических упражнений по признаку исторически сложившихся систем физического воспитания являются гимнастика, игры, туризм, спорт.</w:t>
      </w:r>
    </w:p>
    <w:p w:rsidR="00D22D38" w:rsidRPr="00A34486" w:rsidRDefault="00347A2E">
      <w:pPr>
        <w:autoSpaceDE w:val="0"/>
        <w:autoSpaceDN w:val="0"/>
        <w:spacing w:before="70" w:after="0" w:line="288" w:lineRule="auto"/>
        <w:ind w:firstLine="180"/>
        <w:rPr>
          <w:lang w:val="ru-RU"/>
        </w:rPr>
      </w:pP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По данной классификации физические упражнения делятся на четыре группы: 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движений; игровые упражнения, состоящие из естественных видов действий (бега, бросков и т.п.),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действия; туристические физические упражнения, включающие ходьбу, бег, прыжки, преодоление препятствий, ходьбу на лыжах, езду на велосипеде, греблю в естественных природных условиях, эффективность которых оценивается комплексным воздействием на организм и результативностью преодоления расстояния и препятствий на местности; спортивные упражнения объединяют ту группу действий, исполнение которых искусственно стандартизировано в соответствии с Единой всесоюзной </w:t>
      </w:r>
      <w:r w:rsidRPr="00A34486">
        <w:rPr>
          <w:lang w:val="ru-RU"/>
        </w:rPr>
        <w:br/>
      </w: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спортивной классификацией и является предметом специализации для достижения максимальных спортивных результатов.</w:t>
      </w:r>
    </w:p>
    <w:p w:rsidR="00D22D38" w:rsidRPr="00A34486" w:rsidRDefault="00347A2E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Основные предметные результаты по учебному предмету «Физическая культура» в соответствии с Федеральным государственным образовательным стандартом начального общего образования (далее— </w:t>
      </w:r>
      <w:proofErr w:type="gramStart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ФГ</w:t>
      </w:r>
      <w:proofErr w:type="gramEnd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ОС НОО) должны обеспечивать умение использовать основные гимнастические упражнения для формирования и укрепления здоровья, физического развития, физического совершенствования, повышения физической и умственной работоспособности.</w:t>
      </w:r>
    </w:p>
    <w:p w:rsidR="00D22D38" w:rsidRPr="00A34486" w:rsidRDefault="00347A2E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В программе отведено особое место упражнениям основной гимнастики и играм с использованием гимнастических упражнений. Овладение жизненно важными навыками гимнастики позволяет решить задачу овладения жизненно важными навыками плавания. Программа включает упражнения для развития гибкости и координации, эффективность развития которых приходится на возрастной период начальной школы. Целенаправленные физические упражнения позволяют избирательно и значительно их развить.</w:t>
      </w:r>
    </w:p>
    <w:p w:rsidR="00D22D38" w:rsidRPr="00A34486" w:rsidRDefault="00347A2E">
      <w:pPr>
        <w:autoSpaceDE w:val="0"/>
        <w:autoSpaceDN w:val="0"/>
        <w:spacing w:before="70" w:after="0"/>
        <w:ind w:right="576" w:firstLine="180"/>
        <w:rPr>
          <w:lang w:val="ru-RU"/>
        </w:rPr>
      </w:pP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Программа обеспечивает «</w:t>
      </w:r>
      <w:proofErr w:type="spellStart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 общих представлений о физической культуре и спорте, физической активности, физических качествах, жизненно важных прикладных умениях и навыках, основных физических упражнениях (гимнастических, игровых, туристических и спортивных)».</w:t>
      </w:r>
    </w:p>
    <w:p w:rsidR="00D22D38" w:rsidRPr="00A34486" w:rsidRDefault="00347A2E" w:rsidP="00CE24F8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A34486">
        <w:rPr>
          <w:lang w:val="ru-RU"/>
        </w:rPr>
        <w:lastRenderedPageBreak/>
        <w:tab/>
      </w: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программы обеспечивает выполнение </w:t>
      </w:r>
      <w:proofErr w:type="gramStart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обучающимися</w:t>
      </w:r>
      <w:proofErr w:type="gramEnd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 нормативов Всероссийского физкультурно-спортивного комплекса ГТО и другие предметные результаты ФГОС НОО, а также</w:t>
      </w:r>
    </w:p>
    <w:p w:rsidR="00D22D38" w:rsidRPr="00A34486" w:rsidRDefault="00347A2E">
      <w:pPr>
        <w:autoSpaceDE w:val="0"/>
        <w:autoSpaceDN w:val="0"/>
        <w:spacing w:after="0" w:line="271" w:lineRule="auto"/>
        <w:ind w:right="432"/>
        <w:rPr>
          <w:lang w:val="ru-RU"/>
        </w:rPr>
      </w:pP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позволяет решить воспитательные задачи, изложенные в примерной программе воспитания, одобренной решением федерального учебно-методического объединения по общему образованию (протокол от 2 июня 2020 года № 2/20).</w:t>
      </w:r>
    </w:p>
    <w:p w:rsidR="00D22D38" w:rsidRPr="00A34486" w:rsidRDefault="00347A2E">
      <w:pPr>
        <w:autoSpaceDE w:val="0"/>
        <w:autoSpaceDN w:val="0"/>
        <w:spacing w:before="70" w:after="0" w:line="288" w:lineRule="auto"/>
        <w:ind w:firstLine="180"/>
        <w:rPr>
          <w:lang w:val="ru-RU"/>
        </w:rPr>
      </w:pP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Согласно своему назначению примерная рабочая программа является ориентиром для составления рабочих программ образовательных учреждений: она даёт представление о целях, общей стратегии обучения, воспитания и </w:t>
      </w:r>
      <w:proofErr w:type="gramStart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развития</w:t>
      </w:r>
      <w:proofErr w:type="gramEnd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 обучающихся в рамках учебного предмета «Физическая культура»; устанавливает обязательное предметное содержание, предусматривает распределение его по классам и структурирование по разделам и темам курса, определяет количественные и качественные характеристики содержания; даёт примерное распределение учебных часов по тематическим разделам и рекомендуемую последовательность их изучения с учётом </w:t>
      </w:r>
      <w:proofErr w:type="spellStart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межпредметных</w:t>
      </w:r>
      <w:proofErr w:type="spellEnd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proofErr w:type="spellStart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внутрипредметных</w:t>
      </w:r>
      <w:proofErr w:type="spellEnd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 связей, логики учебного процесса, возрастных особенностей обучающихся; определяет возможности предмета для реализации требований к результатам освоения основной образовательной программы начального общего образования, а также требований к результатам обучения физической культуре на уровне целей изучения предмета и основных видов учебно-познавательной деятельности / учебных действий ученика по освоению учебного содержания.</w:t>
      </w:r>
    </w:p>
    <w:p w:rsidR="00D22D38" w:rsidRPr="00A34486" w:rsidRDefault="00347A2E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В программе нашли своё отражение: Поручение Президента Российской Федерации об обеспечении внесения в примерные основные образовательные программы дошкольного, начального общего, основного общего и среднего общего образования изменений, предусматривающих обязательное выполнение воспитанниками и учащимися упражнений основной гимнастики в целях их физического развития (с учётом ограничений, обусловленных состоянием здоровья); условия Концепции модернизации преподавания учебного предмета «Физическая культура» в образовательных </w:t>
      </w:r>
      <w:r w:rsidRPr="00A34486">
        <w:rPr>
          <w:lang w:val="ru-RU"/>
        </w:rPr>
        <w:br/>
      </w: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организациях Российской Федерации, реализующих основные общеобразовательные программы, научные и методологические подходы к изучению физической культуры в начальной школе.</w:t>
      </w:r>
    </w:p>
    <w:p w:rsidR="00D22D38" w:rsidRPr="00A34486" w:rsidRDefault="00347A2E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A34486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КУРСА «ФИЗИЧЕСКАЯ КУЛЬТУРА»</w:t>
      </w:r>
    </w:p>
    <w:p w:rsidR="00D22D38" w:rsidRPr="00A34486" w:rsidRDefault="00347A2E">
      <w:pPr>
        <w:autoSpaceDE w:val="0"/>
        <w:autoSpaceDN w:val="0"/>
        <w:spacing w:before="190" w:after="0" w:line="286" w:lineRule="auto"/>
        <w:ind w:firstLine="180"/>
        <w:rPr>
          <w:lang w:val="ru-RU"/>
        </w:rPr>
      </w:pP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Предметом обучения физической культуре в начальной школе является двигательная деятельность человека с общеразвивающей направленностью с использованием основных направлений физической культуры в классификации физических упражнений по признаку исторически сложившихся систем: гимнастика, игры, туризм, спорт — и упражнений по преимущественной целевой направленности их использования с учётом сенситивных периодов развития учащихся начальной школы. В процессе овладения этой деятельностью формируется костно-мышечная система, укрепляется здоровье, совершенствуются физические качества, осваиваются необходимые двигательные действия, активно развиваются мышление, творчество и самостоятельность.</w:t>
      </w:r>
    </w:p>
    <w:p w:rsidR="00D22D38" w:rsidRPr="00A34486" w:rsidRDefault="00347A2E">
      <w:pPr>
        <w:autoSpaceDE w:val="0"/>
        <w:autoSpaceDN w:val="0"/>
        <w:spacing w:before="72" w:after="0" w:line="283" w:lineRule="auto"/>
        <w:ind w:firstLine="180"/>
        <w:rPr>
          <w:lang w:val="ru-RU"/>
        </w:rPr>
      </w:pP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Учебный предмет «Физическая культура» обладает широкими возможностями в использовании форм, средств и методов обучения. Существенным компонентом содержания учебного </w:t>
      </w:r>
      <w:proofErr w:type="spellStart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предмета</w:t>
      </w:r>
      <w:proofErr w:type="gramStart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«Ф</w:t>
      </w:r>
      <w:proofErr w:type="gramEnd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изическая</w:t>
      </w:r>
      <w:proofErr w:type="spellEnd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 культура» является физическое воспитание граждан России. Учебный </w:t>
      </w:r>
      <w:proofErr w:type="spellStart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предмет</w:t>
      </w:r>
      <w:proofErr w:type="gramStart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«Ф</w:t>
      </w:r>
      <w:proofErr w:type="gramEnd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изическая</w:t>
      </w:r>
      <w:proofErr w:type="spellEnd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 культура» обогащает обучающихся системой знаний о сущности и общественном значении физической культуры и её влиянии на всестороннее развитие личности. Такие знания обеспечивают развитие гармоничной личности, мотивацию и способность обучающихся к различным видам деятельности, повышают их общую культуру.</w:t>
      </w:r>
    </w:p>
    <w:p w:rsidR="00D22D38" w:rsidRPr="00A34486" w:rsidRDefault="00347A2E">
      <w:pPr>
        <w:autoSpaceDE w:val="0"/>
        <w:autoSpaceDN w:val="0"/>
        <w:spacing w:before="70" w:after="0" w:line="281" w:lineRule="auto"/>
        <w:ind w:right="576" w:firstLine="180"/>
        <w:rPr>
          <w:lang w:val="ru-RU"/>
        </w:rPr>
      </w:pP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Программа основана на системе научных знаний о человеке, сущности физической культуры, общих закономерностях её функционирования и использования с целью всестороннего развития людей и направлена на формирование основ знаний в области физической культуры, культуры движений, воспитание устойчивых навыков выполнения основных двигательных действий, укрепление здоровья.</w:t>
      </w:r>
    </w:p>
    <w:p w:rsidR="00D22D38" w:rsidRPr="00A34486" w:rsidRDefault="00347A2E" w:rsidP="00CE24F8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A34486">
        <w:rPr>
          <w:lang w:val="ru-RU"/>
        </w:rPr>
        <w:lastRenderedPageBreak/>
        <w:tab/>
      </w: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В программе учтены приоритеты в обучении на уровне начального образования, изложенные в Концепции модернизации преподавания учебного предмета «Физическая культура» </w:t>
      </w:r>
      <w:proofErr w:type="gramStart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в</w:t>
      </w:r>
      <w:proofErr w:type="gramEnd"/>
    </w:p>
    <w:p w:rsidR="00D22D38" w:rsidRPr="00A34486" w:rsidRDefault="00347A2E">
      <w:pPr>
        <w:autoSpaceDE w:val="0"/>
        <w:autoSpaceDN w:val="0"/>
        <w:spacing w:after="0" w:line="281" w:lineRule="auto"/>
        <w:ind w:right="432"/>
        <w:rPr>
          <w:lang w:val="ru-RU"/>
        </w:rPr>
      </w:pPr>
      <w:proofErr w:type="gramStart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образовательных организациях Российской Федерации, которые нашли отражение в содержании программы в части получения знаний и умений выполнения базовых упражнений гимнастики для правильного формирования опорно-двигательного аппарата, развития гибкости, координации, моторики; получения эмоционального удовлетворения от выполнения физических упражнений в игровой деятельности.</w:t>
      </w:r>
      <w:proofErr w:type="gramEnd"/>
    </w:p>
    <w:p w:rsidR="00D22D38" w:rsidRPr="00A34486" w:rsidRDefault="00347A2E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A34486">
        <w:rPr>
          <w:lang w:val="ru-RU"/>
        </w:rPr>
        <w:tab/>
      </w: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Программа обеспечивает создание условий для высокого качества преподавания учебного предмета</w:t>
      </w:r>
      <w:r w:rsidR="00CE24F8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«Физическая культура» на уровне начального общего образования; выполнение требований, определённых статьёй 41 Федерального закона «Об образовании в Российской Федерации» «Охрана здоровья обучающихся», включая определение оптимальной учебной нагрузки, режима учебных занятий, создание условий для профилактики заболеваний и оздоровления обучающихся; </w:t>
      </w:r>
      <w:r w:rsidRPr="00A34486">
        <w:rPr>
          <w:lang w:val="ru-RU"/>
        </w:rPr>
        <w:br/>
      </w:r>
      <w:proofErr w:type="gramStart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способствует решению задач, определённых в Стратегии развития физической культуры и спорта в Российской Федерации на период до 2030 г. и Межотраслевой программе развития школьного спорта до 2024 г., и направлена на достижение национальных целей развития Российской Федерации, а именно: </w:t>
      </w:r>
      <w:r w:rsidRPr="00A34486">
        <w:rPr>
          <w:lang w:val="ru-RU"/>
        </w:rPr>
        <w:br/>
      </w:r>
      <w:r w:rsidRPr="00A34486">
        <w:rPr>
          <w:lang w:val="ru-RU"/>
        </w:rPr>
        <w:tab/>
      </w: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а) сохранение населения, здоровье и благополучие людей; </w:t>
      </w:r>
      <w:r w:rsidRPr="00A34486">
        <w:rPr>
          <w:lang w:val="ru-RU"/>
        </w:rPr>
        <w:br/>
      </w:r>
      <w:r w:rsidRPr="00A34486">
        <w:rPr>
          <w:lang w:val="ru-RU"/>
        </w:rPr>
        <w:tab/>
      </w: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б) создание возможностей для самореализации и развития талантов.</w:t>
      </w:r>
      <w:proofErr w:type="gramEnd"/>
    </w:p>
    <w:p w:rsidR="00D22D38" w:rsidRPr="00A34486" w:rsidRDefault="00347A2E">
      <w:pPr>
        <w:tabs>
          <w:tab w:val="left" w:pos="180"/>
        </w:tabs>
        <w:autoSpaceDE w:val="0"/>
        <w:autoSpaceDN w:val="0"/>
        <w:spacing w:before="70" w:after="0" w:line="262" w:lineRule="auto"/>
        <w:ind w:right="1296"/>
        <w:rPr>
          <w:lang w:val="ru-RU"/>
        </w:rPr>
      </w:pPr>
      <w:r w:rsidRPr="00A34486">
        <w:rPr>
          <w:lang w:val="ru-RU"/>
        </w:rPr>
        <w:tab/>
      </w: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Программа разработана в соответствии с требованиями Федерального государственного образовательного стандарта начального общего образования.</w:t>
      </w:r>
    </w:p>
    <w:p w:rsidR="00D22D38" w:rsidRPr="00A34486" w:rsidRDefault="00347A2E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В основе программы лежат представления об уникальности личности каждого учащегося начальной школы, индивидуальных возможностях каждого школьника и ученического сообщества в целом, профессиональных качествах учителей и управленческих команд системы образования, создающих условия для максимально полного обеспечения образовательных возможностей учащимся в рамках единого образовательного пространства Российской Федерации.</w:t>
      </w:r>
    </w:p>
    <w:p w:rsidR="00D22D38" w:rsidRPr="00A34486" w:rsidRDefault="00347A2E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Ценностные ориентиры содержания программы направлены на воспитание творческих, </w:t>
      </w:r>
      <w:r w:rsidRPr="00A34486">
        <w:rPr>
          <w:lang w:val="ru-RU"/>
        </w:rPr>
        <w:br/>
      </w: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компетентных и успешных граждан России, способных к активной самореализации в личной, общественной и профессиональной деятельности. Обучение по программе позволяет формировать у </w:t>
      </w:r>
      <w:proofErr w:type="gramStart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обучающихся</w:t>
      </w:r>
      <w:proofErr w:type="gramEnd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 установку на формирование, сохранение и укрепление здоровья; освоить умения, навыки ведения здорового и безопасного образа жизни; выполнить нормы ГТО.</w:t>
      </w:r>
    </w:p>
    <w:p w:rsidR="00D22D38" w:rsidRPr="00A34486" w:rsidRDefault="00347A2E">
      <w:pPr>
        <w:autoSpaceDE w:val="0"/>
        <w:autoSpaceDN w:val="0"/>
        <w:spacing w:before="70" w:after="0" w:line="283" w:lineRule="auto"/>
        <w:ind w:right="144" w:firstLine="180"/>
        <w:rPr>
          <w:lang w:val="ru-RU"/>
        </w:rPr>
      </w:pP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Содержание программы направлено на эффективное развитие физических качеств и </w:t>
      </w:r>
      <w:proofErr w:type="gramStart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способностей</w:t>
      </w:r>
      <w:proofErr w:type="gramEnd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 обучающихся начальной школы; на воспитание личностных качеств, включающих в себя готовность и способность к саморазвитию, самооценке, рефлексии, анализу; формирует творческое </w:t>
      </w:r>
      <w:r w:rsidRPr="00A34486">
        <w:rPr>
          <w:lang w:val="ru-RU"/>
        </w:rPr>
        <w:br/>
      </w: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нестандартное мышление, инициативность, целеустремлённость; воспитывает этические чувства доброжелательности и эмоционально-нравственной отзывчивости, понимания и сопереживания чувствам других людей; учит взаимодействовать с окружающими людьми и работать в команде; проявлять лидерские качества.</w:t>
      </w:r>
    </w:p>
    <w:p w:rsidR="00D22D38" w:rsidRPr="00A34486" w:rsidRDefault="00347A2E">
      <w:pPr>
        <w:autoSpaceDE w:val="0"/>
        <w:autoSpaceDN w:val="0"/>
        <w:spacing w:before="70" w:after="0"/>
        <w:ind w:firstLine="180"/>
        <w:rPr>
          <w:lang w:val="ru-RU"/>
        </w:rPr>
      </w:pP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Содержание программы строится на принципах личностно-ориентированной, личностн</w:t>
      </w:r>
      <w:proofErr w:type="gramStart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о-</w:t>
      </w:r>
      <w:proofErr w:type="gramEnd"/>
      <w:r w:rsidRPr="00A34486">
        <w:rPr>
          <w:lang w:val="ru-RU"/>
        </w:rPr>
        <w:br/>
      </w: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развивающей педагогики, которая определяет повышение внимания к культуре физического развития, ориентации физкультурно-спортивной деятельности на решение задач развития культуры движения, физическое воспитание.</w:t>
      </w:r>
    </w:p>
    <w:p w:rsidR="00D22D38" w:rsidRPr="00A34486" w:rsidRDefault="00347A2E">
      <w:pPr>
        <w:autoSpaceDE w:val="0"/>
        <w:autoSpaceDN w:val="0"/>
        <w:spacing w:before="70" w:after="0" w:line="283" w:lineRule="auto"/>
        <w:ind w:firstLine="180"/>
        <w:rPr>
          <w:lang w:val="ru-RU"/>
        </w:rPr>
      </w:pPr>
      <w:proofErr w:type="gramStart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Важное значение</w:t>
      </w:r>
      <w:proofErr w:type="gramEnd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 в освоении программы уделено играм и игровым заданиям как простейшей форме физкультурно-спортивной деятельности. В программе используются сюжетные и импровизационно-творческие подвижные игры, рефлексивно-метафорические игры, игры на основе интеграции интеллектуального и двигательного компонентов. Игры повышают интерес к занятиям физической культурой, а также содействуют духовно-нравственному воспитанию </w:t>
      </w:r>
      <w:proofErr w:type="gramStart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обучающихся</w:t>
      </w:r>
      <w:proofErr w:type="gramEnd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. Для </w:t>
      </w:r>
      <w:r w:rsidRPr="00A34486">
        <w:rPr>
          <w:lang w:val="ru-RU"/>
        </w:rPr>
        <w:br/>
      </w: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ознакомления с видами спорта в программе используются спортивные эстафеты, спортивные упражнения и спортивные игровые задания. Для ознакомления с </w:t>
      </w:r>
      <w:proofErr w:type="gramStart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туристическими</w:t>
      </w:r>
      <w:proofErr w:type="gramEnd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 спортивными</w:t>
      </w:r>
    </w:p>
    <w:p w:rsidR="00D22D38" w:rsidRPr="00A34486" w:rsidRDefault="00D22D38">
      <w:pPr>
        <w:rPr>
          <w:lang w:val="ru-RU"/>
        </w:rPr>
        <w:sectPr w:rsidR="00D22D38" w:rsidRPr="00A34486">
          <w:pgSz w:w="11900" w:h="16840"/>
          <w:pgMar w:top="316" w:right="666" w:bottom="408" w:left="666" w:header="720" w:footer="720" w:gutter="0"/>
          <w:cols w:space="720" w:equalWidth="0">
            <w:col w:w="10568" w:space="0"/>
          </w:cols>
          <w:docGrid w:linePitch="360"/>
        </w:sectPr>
      </w:pPr>
    </w:p>
    <w:p w:rsidR="00D22D38" w:rsidRPr="00A34486" w:rsidRDefault="00D22D38">
      <w:pPr>
        <w:autoSpaceDE w:val="0"/>
        <w:autoSpaceDN w:val="0"/>
        <w:spacing w:after="66" w:line="220" w:lineRule="exact"/>
        <w:rPr>
          <w:lang w:val="ru-RU"/>
        </w:rPr>
      </w:pPr>
    </w:p>
    <w:p w:rsidR="00D22D38" w:rsidRPr="00A34486" w:rsidRDefault="00347A2E">
      <w:pPr>
        <w:autoSpaceDE w:val="0"/>
        <w:autoSpaceDN w:val="0"/>
        <w:spacing w:after="0" w:line="262" w:lineRule="auto"/>
        <w:ind w:right="144"/>
        <w:rPr>
          <w:lang w:val="ru-RU"/>
        </w:rPr>
      </w:pP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упражнениями в программе используются туристические спортивные игры. Содержание программы обеспечивает достаточный объём практико-ориентированных знаний и умений.</w:t>
      </w:r>
    </w:p>
    <w:p w:rsidR="00D22D38" w:rsidRPr="00A34486" w:rsidRDefault="00347A2E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A34486">
        <w:rPr>
          <w:lang w:val="ru-RU"/>
        </w:rPr>
        <w:tab/>
      </w: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ФГОС НОО содержание программы учебного предмета «Физическая культура»</w:t>
      </w:r>
      <w:r w:rsidR="00CE24F8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состоит из следующих компонентов:</w:t>
      </w:r>
    </w:p>
    <w:p w:rsidR="00D22D38" w:rsidRPr="00A34486" w:rsidRDefault="00347A2E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—  знания о физической культуре (информационный компонент деятельности);</w:t>
      </w:r>
    </w:p>
    <w:p w:rsidR="00D22D38" w:rsidRPr="00A34486" w:rsidRDefault="00347A2E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—  способы физкультурной деятельности (</w:t>
      </w:r>
      <w:proofErr w:type="spellStart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операциональный</w:t>
      </w:r>
      <w:proofErr w:type="spellEnd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 компонент деятельности);</w:t>
      </w:r>
    </w:p>
    <w:p w:rsidR="00D22D38" w:rsidRPr="00A34486" w:rsidRDefault="00347A2E">
      <w:pPr>
        <w:autoSpaceDE w:val="0"/>
        <w:autoSpaceDN w:val="0"/>
        <w:spacing w:before="238" w:after="0" w:line="271" w:lineRule="auto"/>
        <w:ind w:left="420" w:right="288"/>
        <w:rPr>
          <w:lang w:val="ru-RU"/>
        </w:rPr>
      </w:pP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—  физическое совершенствование (мотивационно-процессуальный компонент деятельности), которое подразделяется на физкультурно-оздоровительную и спортивно-оздоровительную деятельность.</w:t>
      </w:r>
    </w:p>
    <w:p w:rsidR="00D22D38" w:rsidRPr="00A34486" w:rsidRDefault="00347A2E">
      <w:pPr>
        <w:tabs>
          <w:tab w:val="left" w:pos="180"/>
        </w:tabs>
        <w:autoSpaceDE w:val="0"/>
        <w:autoSpaceDN w:val="0"/>
        <w:spacing w:before="180" w:after="0" w:line="286" w:lineRule="auto"/>
        <w:rPr>
          <w:lang w:val="ru-RU"/>
        </w:rPr>
      </w:pPr>
      <w:r w:rsidRPr="00A34486">
        <w:rPr>
          <w:lang w:val="ru-RU"/>
        </w:rPr>
        <w:tab/>
      </w: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Концепция программы основана на следующих принципах: </w:t>
      </w:r>
      <w:r w:rsidRPr="00A34486">
        <w:rPr>
          <w:lang w:val="ru-RU"/>
        </w:rPr>
        <w:br/>
      </w:r>
      <w:r w:rsidRPr="00A34486">
        <w:rPr>
          <w:lang w:val="ru-RU"/>
        </w:rPr>
        <w:tab/>
      </w:r>
      <w:r w:rsidRPr="00A3448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Принцип систематичности и последовательности. </w:t>
      </w: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Принцип систематичности и </w:t>
      </w:r>
      <w:r w:rsidRPr="00A34486">
        <w:rPr>
          <w:lang w:val="ru-RU"/>
        </w:rPr>
        <w:br/>
      </w: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последовательности предполагает регулярность занятий и систему чередования нагрузок с отдыхом, а также определённую последовательность занятий и взаимосвязь между различными сторонами их содержания. Учебный материал программы должен быть разделён на логически завершённые части, теоретическая база знаний подкрепляется практическими навыками. Особое внимание в программе уделяется повторяемости. Повторяются не только отдельные физические упражнения, но и </w:t>
      </w:r>
      <w:r w:rsidRPr="00A34486">
        <w:rPr>
          <w:lang w:val="ru-RU"/>
        </w:rPr>
        <w:br/>
      </w: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последовательность их в занятиях. Также повторяется в определённых чертах и последовательность самих занятий на протяжении недельных, месячных и других циклов. Принцип систематичности и последовательности повышает эффективность динамики развития основных физических качеств младших школьников с учётом их сенситивного периода развития: гибкости, координации, быстроты.</w:t>
      </w:r>
    </w:p>
    <w:p w:rsidR="00D22D38" w:rsidRPr="00A34486" w:rsidRDefault="00347A2E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A3448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Принципы непрерывности и цикличности. </w:t>
      </w: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Эти принципы выражают основные закономерности построения занятий в физическом воспитании. Они обеспечивает преемственность между занятиями, частоту и суммарную протяжённость их во времени. Кроме того, принцип непрерывности тесно связан с принципом системного чередования нагрузок и отдыха. Принцип цикличности заключается в повторяющейся последовательности занятий, что обеспечивает повышение тренированности, улучшает физическую подготовленность </w:t>
      </w:r>
      <w:proofErr w:type="gramStart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обучающегося</w:t>
      </w:r>
      <w:proofErr w:type="gramEnd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D22D38" w:rsidRPr="00A34486" w:rsidRDefault="00347A2E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A3448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Принцип возрастной адекватности направлений физического воспитания. </w:t>
      </w: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Программа учитывает возрастные и индивидуальные особенности детей младшего школьного возраста, что способствует гармоничному формированию двигательных умений и навыков.</w:t>
      </w:r>
    </w:p>
    <w:p w:rsidR="00D22D38" w:rsidRPr="00A34486" w:rsidRDefault="00347A2E">
      <w:pPr>
        <w:autoSpaceDE w:val="0"/>
        <w:autoSpaceDN w:val="0"/>
        <w:spacing w:before="72" w:after="0" w:line="281" w:lineRule="auto"/>
        <w:ind w:firstLine="180"/>
        <w:rPr>
          <w:lang w:val="ru-RU"/>
        </w:rPr>
      </w:pPr>
      <w:r w:rsidRPr="00A3448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Принцип наглядности. </w:t>
      </w: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Наглядность обучения и воспитания предполагает как широкое </w:t>
      </w:r>
      <w:r w:rsidRPr="00A34486">
        <w:rPr>
          <w:lang w:val="ru-RU"/>
        </w:rPr>
        <w:br/>
      </w: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использование зрительных ощущений, восприятия образов, так и постоянную опору на свидетельства всех других органов чувств, благодаря которым достигается непосредственный эффект от содержания программы. В процессе физического воспитания наглядность играет особенно важную роль,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чувств.</w:t>
      </w:r>
    </w:p>
    <w:p w:rsidR="00D22D38" w:rsidRPr="00A34486" w:rsidRDefault="00347A2E">
      <w:pPr>
        <w:autoSpaceDE w:val="0"/>
        <w:autoSpaceDN w:val="0"/>
        <w:spacing w:before="70" w:after="0" w:line="283" w:lineRule="auto"/>
        <w:ind w:firstLine="180"/>
        <w:rPr>
          <w:lang w:val="ru-RU"/>
        </w:rPr>
      </w:pPr>
      <w:r w:rsidRPr="00A3448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Принцип доступности и индивидуализации. </w:t>
      </w: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Принцип доступности и индивидуализации означает требование оптимального соответствия задач, средств и методов физического воспитания </w:t>
      </w:r>
      <w:r w:rsidRPr="00A34486">
        <w:rPr>
          <w:lang w:val="ru-RU"/>
        </w:rPr>
        <w:br/>
      </w: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возможностям обучающихся. При реализации принципа доступности учитывается готовность </w:t>
      </w:r>
      <w:proofErr w:type="gramStart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обучающихся</w:t>
      </w:r>
      <w:proofErr w:type="gramEnd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 к освоению материала, выполнению той или иной физической нагрузки и определяется мера доступности задания. Готовность к выполнению заданий зависит от уровня физического и интеллектуального развития, а также от их субъективной установки, выражающейся в </w:t>
      </w:r>
      <w:r w:rsidRPr="00A34486">
        <w:rPr>
          <w:lang w:val="ru-RU"/>
        </w:rPr>
        <w:br/>
      </w: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преднамеренном, целеустремлённом и волевом поведении обучающихся.</w:t>
      </w:r>
    </w:p>
    <w:p w:rsidR="00D22D38" w:rsidRPr="00A34486" w:rsidRDefault="00347A2E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A3448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Принцип осознанности и активности. </w:t>
      </w: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Принцип осознанности и активности предполагает осмысленное отношение обучающихся к выполнению физических упражнений, осознание и последовательность техники выполнения упражнений (комплексов упражнений), техники дыхания,</w:t>
      </w:r>
    </w:p>
    <w:p w:rsidR="00D22D38" w:rsidRPr="00A34486" w:rsidRDefault="00D22D38">
      <w:pPr>
        <w:rPr>
          <w:lang w:val="ru-RU"/>
        </w:rPr>
        <w:sectPr w:rsidR="00D22D38" w:rsidRPr="00A34486">
          <w:pgSz w:w="11900" w:h="16840"/>
          <w:pgMar w:top="286" w:right="680" w:bottom="332" w:left="666" w:header="720" w:footer="720" w:gutter="0"/>
          <w:cols w:space="720" w:equalWidth="0">
            <w:col w:w="10554" w:space="0"/>
          </w:cols>
          <w:docGrid w:linePitch="360"/>
        </w:sectPr>
      </w:pPr>
    </w:p>
    <w:p w:rsidR="00D22D38" w:rsidRPr="00A34486" w:rsidRDefault="00D22D38">
      <w:pPr>
        <w:autoSpaceDE w:val="0"/>
        <w:autoSpaceDN w:val="0"/>
        <w:spacing w:after="66" w:line="220" w:lineRule="exact"/>
        <w:rPr>
          <w:lang w:val="ru-RU"/>
        </w:rPr>
      </w:pPr>
    </w:p>
    <w:p w:rsidR="00D22D38" w:rsidRPr="00A34486" w:rsidRDefault="00347A2E">
      <w:pPr>
        <w:autoSpaceDE w:val="0"/>
        <w:autoSpaceDN w:val="0"/>
        <w:spacing w:after="0" w:line="230" w:lineRule="auto"/>
        <w:rPr>
          <w:lang w:val="ru-RU"/>
        </w:rPr>
      </w:pPr>
      <w:proofErr w:type="spellStart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дозированности</w:t>
      </w:r>
      <w:proofErr w:type="spellEnd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 объёма и интенсивности выполнения упражнений в соответствии с возможностями.</w:t>
      </w:r>
    </w:p>
    <w:p w:rsidR="00D22D38" w:rsidRPr="00A34486" w:rsidRDefault="00347A2E">
      <w:pPr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Осознавая оздоровительное воздействие физических упражнений на организм, обучающиеся учатся самостоятельно и творчески решать двигательные задачи.</w:t>
      </w:r>
    </w:p>
    <w:p w:rsidR="00D22D38" w:rsidRPr="00A34486" w:rsidRDefault="00347A2E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A3448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Принцип динамичности. </w:t>
      </w: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Принцип динамичности выражает общую тенденцию требований, предъявляемых к </w:t>
      </w:r>
      <w:proofErr w:type="gramStart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обучающимся</w:t>
      </w:r>
      <w:proofErr w:type="gramEnd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 в соответствии с программой, которая заключается в постановке и выполнении всё более трудных новых заданий, в постепенном нарастании объёма и интенсивности и связанных с ними нагрузок. Программой предусмотрено регулярное обновление заданий с общей тенденцией к росту физических нагрузок.</w:t>
      </w:r>
    </w:p>
    <w:p w:rsidR="00D22D38" w:rsidRPr="00A34486" w:rsidRDefault="00347A2E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A3448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Принцип вариативности. </w:t>
      </w: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Принцип вариативности программы предполагает многообразие и гибкость используемых в программе форм, средств и методов обучения в зависимости от физического развития, индивидуальных особенностей и функциональных возможностей обучающихся, которые описаны в программе. Соблюдение этих принципов позволит </w:t>
      </w:r>
      <w:proofErr w:type="gramStart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обучающимся</w:t>
      </w:r>
      <w:proofErr w:type="gramEnd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 достичь наиболее эффективных результатов.</w:t>
      </w:r>
    </w:p>
    <w:p w:rsidR="00D22D38" w:rsidRPr="00A34486" w:rsidRDefault="00347A2E">
      <w:pPr>
        <w:autoSpaceDE w:val="0"/>
        <w:autoSpaceDN w:val="0"/>
        <w:spacing w:before="70" w:after="0"/>
        <w:ind w:firstLine="180"/>
        <w:rPr>
          <w:lang w:val="ru-RU"/>
        </w:rPr>
      </w:pP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программы предполагает соблюдение главных педагогических правил: от известного к неизвестному, от лёгкого </w:t>
      </w:r>
      <w:proofErr w:type="gramStart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к</w:t>
      </w:r>
      <w:proofErr w:type="gramEnd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 трудному, от простого к сложному. Планирование учебного материала рекомендуется в соответствии с постепенным освоением теоретических знаний, практических умений и навыков в учебной и самостоятельной физкультурной, оздоровительной деятельности.</w:t>
      </w:r>
    </w:p>
    <w:p w:rsidR="00D22D38" w:rsidRPr="00A34486" w:rsidRDefault="00347A2E">
      <w:pPr>
        <w:autoSpaceDE w:val="0"/>
        <w:autoSpaceDN w:val="0"/>
        <w:spacing w:before="70" w:after="0"/>
        <w:ind w:right="576" w:firstLine="180"/>
        <w:rPr>
          <w:lang w:val="ru-RU"/>
        </w:rPr>
      </w:pPr>
      <w:proofErr w:type="gramStart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В основе программы лежит системно-</w:t>
      </w:r>
      <w:proofErr w:type="spellStart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деятельностный</w:t>
      </w:r>
      <w:proofErr w:type="spellEnd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 подход, целью которого является формирование у обучающихся полного представления о возможностях физической культуры.</w:t>
      </w:r>
      <w:proofErr w:type="gramEnd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 В содержании программы учитывается взаимосвязь изучаемых явлений и процессов, что позволит успешно достигнуть планируемых результатов — предметных, </w:t>
      </w:r>
      <w:proofErr w:type="spellStart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 и личностных.</w:t>
      </w:r>
    </w:p>
    <w:p w:rsidR="00D22D38" w:rsidRPr="00A34486" w:rsidRDefault="00347A2E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A34486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«ФИЗИЧЕСКАЯ КУЛЬТУРА»</w:t>
      </w:r>
    </w:p>
    <w:p w:rsidR="00D22D38" w:rsidRPr="00A34486" w:rsidRDefault="00347A2E">
      <w:pPr>
        <w:autoSpaceDE w:val="0"/>
        <w:autoSpaceDN w:val="0"/>
        <w:spacing w:before="190" w:after="0"/>
        <w:ind w:firstLine="180"/>
        <w:rPr>
          <w:lang w:val="ru-RU"/>
        </w:rPr>
      </w:pP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Цели изучения учебного предмета «Физическая культура» —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D22D38" w:rsidRPr="00A34486" w:rsidRDefault="00347A2E">
      <w:pPr>
        <w:autoSpaceDE w:val="0"/>
        <w:autoSpaceDN w:val="0"/>
        <w:spacing w:before="70" w:after="0" w:line="271" w:lineRule="auto"/>
        <w:ind w:right="1008" w:firstLine="180"/>
        <w:rPr>
          <w:lang w:val="ru-RU"/>
        </w:rPr>
      </w:pP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Цели и задачи программы обеспечивают результаты освоения основной образовательной программы начального общего образования по учебному предмету «Физическая культура» в соответствии с ФГОС НОО.</w:t>
      </w:r>
    </w:p>
    <w:p w:rsidR="00D22D38" w:rsidRPr="00A34486" w:rsidRDefault="00347A2E">
      <w:pPr>
        <w:autoSpaceDE w:val="0"/>
        <w:autoSpaceDN w:val="0"/>
        <w:spacing w:before="70" w:after="0" w:line="283" w:lineRule="auto"/>
        <w:ind w:right="288" w:firstLine="180"/>
        <w:rPr>
          <w:lang w:val="ru-RU"/>
        </w:rPr>
      </w:pPr>
      <w:proofErr w:type="gramStart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К направлению первостепенной значимости при реализации образовательных функций учебного предмета «Физическая культура» традиционно относят формирование знаний основ физической культуры как науки области знаний о человеке, прикладных умениях и навыках, основанных на физических упражнениях для формирования и укрепления здоровья, физического развития и физического совершенствования, повышения физической и умственной работоспособности, и как одного из основных компонентов общей культуры человека.</w:t>
      </w:r>
      <w:proofErr w:type="gramEnd"/>
    </w:p>
    <w:p w:rsidR="00D22D38" w:rsidRPr="00A34486" w:rsidRDefault="00347A2E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A34486">
        <w:rPr>
          <w:lang w:val="ru-RU"/>
        </w:rPr>
        <w:tab/>
      </w: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Используемые в образовательной деятельности технологии программы позволяют решать преемственно комплекс основных задач физической культуры на всех уровнях общего образования.</w:t>
      </w:r>
    </w:p>
    <w:p w:rsidR="00D22D38" w:rsidRPr="00A34486" w:rsidRDefault="00347A2E">
      <w:pPr>
        <w:autoSpaceDE w:val="0"/>
        <w:autoSpaceDN w:val="0"/>
        <w:spacing w:before="70" w:after="0"/>
        <w:ind w:firstLine="180"/>
        <w:rPr>
          <w:lang w:val="ru-RU"/>
        </w:rPr>
      </w:pP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В содержании программы учтены основные направления развития познавательной активности человека, включая знания о природе (медико-биологические основы деятельности), знания о человеке (психолого-педагогические основы деятельности), знания об обществе (историко-социологические основы деятельности).</w:t>
      </w:r>
    </w:p>
    <w:p w:rsidR="00D22D38" w:rsidRPr="00A34486" w:rsidRDefault="00347A2E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proofErr w:type="gramStart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Задача учебного предмета состоит в формировании системы физкультурных знаний, жизненно важных прикладных умений и навыков, основанных на физических упражнениях для укрепления здоровья (физического, социального и психологического), освоении упражнений основной </w:t>
      </w:r>
      <w:r w:rsidRPr="00A34486">
        <w:rPr>
          <w:lang w:val="ru-RU"/>
        </w:rPr>
        <w:br/>
      </w: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гимнастики, плавания как жизненно важных навыков человека; овладение умениями организовывать </w:t>
      </w:r>
      <w:proofErr w:type="spellStart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здоровьесберегающую</w:t>
      </w:r>
      <w:proofErr w:type="spellEnd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 жизнедеятельность (распорядок дня, утренняя гимнастика, гимнастические</w:t>
      </w:r>
      <w:proofErr w:type="gramEnd"/>
    </w:p>
    <w:p w:rsidR="00D22D38" w:rsidRPr="00A34486" w:rsidRDefault="00D22D38">
      <w:pPr>
        <w:rPr>
          <w:lang w:val="ru-RU"/>
        </w:rPr>
        <w:sectPr w:rsidR="00D22D38" w:rsidRPr="00A34486">
          <w:pgSz w:w="11900" w:h="16840"/>
          <w:pgMar w:top="286" w:right="668" w:bottom="318" w:left="666" w:header="720" w:footer="720" w:gutter="0"/>
          <w:cols w:space="720" w:equalWidth="0">
            <w:col w:w="10566" w:space="0"/>
          </w:cols>
          <w:docGrid w:linePitch="360"/>
        </w:sectPr>
      </w:pPr>
    </w:p>
    <w:p w:rsidR="00D22D38" w:rsidRPr="00A34486" w:rsidRDefault="00D22D38">
      <w:pPr>
        <w:autoSpaceDE w:val="0"/>
        <w:autoSpaceDN w:val="0"/>
        <w:spacing w:after="66" w:line="220" w:lineRule="exact"/>
        <w:rPr>
          <w:lang w:val="ru-RU"/>
        </w:rPr>
      </w:pPr>
    </w:p>
    <w:p w:rsidR="00D22D38" w:rsidRPr="00A34486" w:rsidRDefault="00347A2E">
      <w:pPr>
        <w:autoSpaceDE w:val="0"/>
        <w:autoSpaceDN w:val="0"/>
        <w:spacing w:after="0" w:line="271" w:lineRule="auto"/>
        <w:ind w:right="144"/>
        <w:rPr>
          <w:lang w:val="ru-RU"/>
        </w:rPr>
      </w:pP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минутки, подвижные и общеразвивающие игры и т.д.); умении применять правила безопасности при выполнении физических упражнений и различных форм двигательной деятельности и как результат— </w:t>
      </w:r>
      <w:proofErr w:type="gramStart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фи</w:t>
      </w:r>
      <w:proofErr w:type="gramEnd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зическое воспитание, формирование здоровья и здорового образа жизни.</w:t>
      </w:r>
    </w:p>
    <w:p w:rsidR="00D22D38" w:rsidRPr="00A34486" w:rsidRDefault="00347A2E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Наряду с этим программа обеспечивает:</w:t>
      </w:r>
    </w:p>
    <w:p w:rsidR="00D22D38" w:rsidRPr="00A34486" w:rsidRDefault="00347A2E">
      <w:pPr>
        <w:autoSpaceDE w:val="0"/>
        <w:autoSpaceDN w:val="0"/>
        <w:spacing w:before="178" w:after="0" w:line="262" w:lineRule="auto"/>
        <w:ind w:left="420" w:right="432"/>
        <w:rPr>
          <w:lang w:val="ru-RU"/>
        </w:rPr>
      </w:pP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—  единство образовательного пространства на территории Российской Федерации с целью реализации равных возможностей получения качественного начального общего образования;</w:t>
      </w:r>
    </w:p>
    <w:p w:rsidR="00D22D38" w:rsidRPr="00A34486" w:rsidRDefault="00347A2E">
      <w:pPr>
        <w:autoSpaceDE w:val="0"/>
        <w:autoSpaceDN w:val="0"/>
        <w:spacing w:before="238" w:after="0" w:line="262" w:lineRule="auto"/>
        <w:ind w:left="420" w:right="288"/>
        <w:rPr>
          <w:lang w:val="ru-RU"/>
        </w:rPr>
      </w:pP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—  преемственность основных образовательных программ дошкольного, начального общего и основного общего образования;</w:t>
      </w:r>
    </w:p>
    <w:p w:rsidR="00D22D38" w:rsidRPr="00A34486" w:rsidRDefault="00347A2E">
      <w:pPr>
        <w:autoSpaceDE w:val="0"/>
        <w:autoSpaceDN w:val="0"/>
        <w:spacing w:before="240" w:after="0" w:line="271" w:lineRule="auto"/>
        <w:ind w:left="420"/>
        <w:rPr>
          <w:lang w:val="ru-RU"/>
        </w:rPr>
      </w:pP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—  возможности формирования индивидуального подхода и различного уровня сложности с учётом образовательных потребностей и способностей обучающихся (включая одарённых детей, детей с ограниченными возможностями здоровья);</w:t>
      </w:r>
    </w:p>
    <w:p w:rsidR="00D22D38" w:rsidRPr="00A34486" w:rsidRDefault="00347A2E">
      <w:pPr>
        <w:autoSpaceDE w:val="0"/>
        <w:autoSpaceDN w:val="0"/>
        <w:spacing w:before="238" w:after="0" w:line="262" w:lineRule="auto"/>
        <w:ind w:left="420" w:right="288"/>
        <w:rPr>
          <w:lang w:val="ru-RU"/>
        </w:rPr>
      </w:pP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—  государственные гарантии качества начального общего образования, личностного развития </w:t>
      </w:r>
      <w:proofErr w:type="gramStart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обучающихся</w:t>
      </w:r>
      <w:proofErr w:type="gramEnd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:rsidR="00D22D38" w:rsidRPr="00A34486" w:rsidRDefault="00347A2E">
      <w:pPr>
        <w:autoSpaceDE w:val="0"/>
        <w:autoSpaceDN w:val="0"/>
        <w:spacing w:before="238" w:after="0" w:line="271" w:lineRule="auto"/>
        <w:ind w:left="420" w:right="288"/>
        <w:rPr>
          <w:lang w:val="ru-RU"/>
        </w:rPr>
      </w:pP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—  овладение современными технологическими средствами в ходе обучения и в повседневной жизни, освоение цифровых образовательных сред для проверки и приобретения знаний, расширения возможностей личного образовательного маршрута;</w:t>
      </w:r>
    </w:p>
    <w:p w:rsidR="00D22D38" w:rsidRPr="00A34486" w:rsidRDefault="00347A2E">
      <w:pPr>
        <w:autoSpaceDE w:val="0"/>
        <w:autoSpaceDN w:val="0"/>
        <w:spacing w:before="238" w:after="0" w:line="271" w:lineRule="auto"/>
        <w:ind w:left="420"/>
        <w:rPr>
          <w:lang w:val="ru-RU"/>
        </w:rPr>
      </w:pP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у обучающихся знаний о месте физической культуры и спорта в национальной стратегии развития России, их исторической роли, вкладе спортсменов России в мировое спортивное наследие;</w:t>
      </w:r>
    </w:p>
    <w:p w:rsidR="00D22D38" w:rsidRPr="00A34486" w:rsidRDefault="00347A2E">
      <w:pPr>
        <w:autoSpaceDE w:val="0"/>
        <w:autoSpaceDN w:val="0"/>
        <w:spacing w:before="238" w:after="0" w:line="271" w:lineRule="auto"/>
        <w:ind w:left="420" w:right="144"/>
        <w:rPr>
          <w:lang w:val="ru-RU"/>
        </w:rPr>
      </w:pP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освоение </w:t>
      </w:r>
      <w:proofErr w:type="gramStart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обучающимися</w:t>
      </w:r>
      <w:proofErr w:type="gramEnd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 технологий командной работы на основе личного вклада каждого в решение общих задач, осознания личной ответственности, объективной оценки своих и командных возможностей.</w:t>
      </w:r>
    </w:p>
    <w:p w:rsidR="00D22D38" w:rsidRPr="00A34486" w:rsidRDefault="00347A2E">
      <w:pPr>
        <w:tabs>
          <w:tab w:val="left" w:pos="180"/>
        </w:tabs>
        <w:autoSpaceDE w:val="0"/>
        <w:autoSpaceDN w:val="0"/>
        <w:spacing w:before="178" w:after="0" w:line="262" w:lineRule="auto"/>
        <w:ind w:right="144"/>
        <w:rPr>
          <w:lang w:val="ru-RU"/>
        </w:rPr>
      </w:pPr>
      <w:r w:rsidRPr="00A34486">
        <w:rPr>
          <w:lang w:val="ru-RU"/>
        </w:rPr>
        <w:tab/>
      </w: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Приоритет индивидуального подхода в обучении позволяет </w:t>
      </w:r>
      <w:proofErr w:type="gramStart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обучающимся</w:t>
      </w:r>
      <w:proofErr w:type="gramEnd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 осваивать программу в соответствии с возможностями каждого.</w:t>
      </w:r>
    </w:p>
    <w:p w:rsidR="00D22D38" w:rsidRPr="00A34486" w:rsidRDefault="00347A2E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A34486">
        <w:rPr>
          <w:lang w:val="ru-RU"/>
        </w:rPr>
        <w:tab/>
      </w: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Универсальными компетенциями учащихся на этапе начального образования по программе являются:</w:t>
      </w:r>
    </w:p>
    <w:p w:rsidR="00D22D38" w:rsidRPr="00A34486" w:rsidRDefault="00347A2E">
      <w:pPr>
        <w:autoSpaceDE w:val="0"/>
        <w:autoSpaceDN w:val="0"/>
        <w:spacing w:before="178" w:after="0" w:line="274" w:lineRule="auto"/>
        <w:ind w:left="420" w:right="864"/>
        <w:rPr>
          <w:lang w:val="ru-RU"/>
        </w:rPr>
      </w:pP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—  умение организовывать собственную деятельность, выбирать и использовать средства физической культуры для достижения цели динамики личного физического развития и физического совершенствования;</w:t>
      </w:r>
    </w:p>
    <w:p w:rsidR="00D22D38" w:rsidRPr="00A34486" w:rsidRDefault="00347A2E">
      <w:pPr>
        <w:autoSpaceDE w:val="0"/>
        <w:autoSpaceDN w:val="0"/>
        <w:spacing w:before="238" w:after="0"/>
        <w:ind w:left="420" w:right="432"/>
        <w:rPr>
          <w:lang w:val="ru-RU"/>
        </w:rPr>
      </w:pP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—  умение активно включаться в коллективную деятельность, взаимодействовать со сверстниками в достижении общих целей, проявлять лидерские качества в соревновательной деятельности, работоспособность в учебно-тренировочном процессе, взаимопомощь при изучении и выполнении физических упражнений;</w:t>
      </w:r>
    </w:p>
    <w:p w:rsidR="00D22D38" w:rsidRPr="00A34486" w:rsidRDefault="00347A2E">
      <w:pPr>
        <w:autoSpaceDE w:val="0"/>
        <w:autoSpaceDN w:val="0"/>
        <w:spacing w:before="238" w:after="0" w:line="281" w:lineRule="auto"/>
        <w:ind w:left="420"/>
        <w:rPr>
          <w:lang w:val="ru-RU"/>
        </w:rPr>
      </w:pP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—  умение доносить информацию в доступной, яркой, эмоциональной форме в процессе общения и взаимодействия со сверстниками и взрослыми людьми, в том числе при передаче информации на заданную тему </w:t>
      </w:r>
      <w:proofErr w:type="gramStart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по</w:t>
      </w:r>
      <w:proofErr w:type="gramEnd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gramStart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общим</w:t>
      </w:r>
      <w:proofErr w:type="gramEnd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 сведениям теории физической культуры, методикам выполнения физических упражнений, правилам проведения общеразвивающих подвижных игр и игровых заданий;</w:t>
      </w:r>
    </w:p>
    <w:p w:rsidR="00D22D38" w:rsidRPr="00A34486" w:rsidRDefault="00347A2E">
      <w:pPr>
        <w:autoSpaceDE w:val="0"/>
        <w:autoSpaceDN w:val="0"/>
        <w:spacing w:before="238" w:after="0" w:line="271" w:lineRule="auto"/>
        <w:ind w:left="420"/>
        <w:rPr>
          <w:lang w:val="ru-RU"/>
        </w:rPr>
      </w:pP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—  умение работать над ошибками, в том числе при выполнении физических упражнений, слышать замечания и рекомендации педагога, концентрироваться при практическом выполнении заданий, ставить перед собой задачи гармоничного физического развития.</w:t>
      </w:r>
    </w:p>
    <w:p w:rsidR="00D22D38" w:rsidRPr="00A34486" w:rsidRDefault="00D22D38">
      <w:pPr>
        <w:rPr>
          <w:lang w:val="ru-RU"/>
        </w:rPr>
        <w:sectPr w:rsidR="00D22D38" w:rsidRPr="00A34486">
          <w:pgSz w:w="11900" w:h="16840"/>
          <w:pgMar w:top="286" w:right="712" w:bottom="302" w:left="666" w:header="720" w:footer="720" w:gutter="0"/>
          <w:cols w:space="720" w:equalWidth="0">
            <w:col w:w="10522" w:space="0"/>
          </w:cols>
          <w:docGrid w:linePitch="360"/>
        </w:sectPr>
      </w:pPr>
    </w:p>
    <w:p w:rsidR="00D22D38" w:rsidRPr="00A34486" w:rsidRDefault="00D22D38">
      <w:pPr>
        <w:autoSpaceDE w:val="0"/>
        <w:autoSpaceDN w:val="0"/>
        <w:spacing w:after="138" w:line="220" w:lineRule="exact"/>
        <w:rPr>
          <w:lang w:val="ru-RU"/>
        </w:rPr>
      </w:pPr>
    </w:p>
    <w:p w:rsidR="00D22D38" w:rsidRPr="00A34486" w:rsidRDefault="00347A2E">
      <w:pPr>
        <w:autoSpaceDE w:val="0"/>
        <w:autoSpaceDN w:val="0"/>
        <w:spacing w:after="0" w:line="271" w:lineRule="auto"/>
        <w:ind w:firstLine="180"/>
        <w:rPr>
          <w:lang w:val="ru-RU"/>
        </w:rPr>
      </w:pPr>
      <w:r w:rsidRPr="00A3448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Место учебного предмета «Физическая культура» в учебном плане </w:t>
      </w:r>
      <w:r w:rsidRPr="00A34486">
        <w:rPr>
          <w:lang w:val="ru-RU"/>
        </w:rPr>
        <w:br/>
      </w: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Общее число часов, отведённых на изучение предмета «Физическая культура»</w:t>
      </w:r>
      <w:r w:rsid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 в 1 классе, составляет 66</w:t>
      </w: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 часов.</w:t>
      </w:r>
    </w:p>
    <w:p w:rsidR="00D22D38" w:rsidRDefault="00D22D38">
      <w:pPr>
        <w:rPr>
          <w:lang w:val="ru-RU"/>
        </w:rPr>
      </w:pPr>
    </w:p>
    <w:p w:rsidR="00A34486" w:rsidRDefault="00A34486">
      <w:pPr>
        <w:rPr>
          <w:lang w:val="ru-RU"/>
        </w:rPr>
      </w:pPr>
    </w:p>
    <w:p w:rsidR="00A34486" w:rsidRPr="00A34486" w:rsidRDefault="00A34486" w:rsidP="00A34486">
      <w:pPr>
        <w:autoSpaceDE w:val="0"/>
        <w:autoSpaceDN w:val="0"/>
        <w:spacing w:after="0" w:line="230" w:lineRule="auto"/>
        <w:rPr>
          <w:lang w:val="ru-RU"/>
        </w:rPr>
      </w:pPr>
      <w:r w:rsidRPr="00A3448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A34486" w:rsidRPr="00A34486" w:rsidRDefault="00A34486" w:rsidP="00A34486">
      <w:pPr>
        <w:tabs>
          <w:tab w:val="left" w:pos="180"/>
        </w:tabs>
        <w:autoSpaceDE w:val="0"/>
        <w:autoSpaceDN w:val="0"/>
        <w:spacing w:before="346" w:after="0" w:line="262" w:lineRule="auto"/>
        <w:rPr>
          <w:lang w:val="ru-RU"/>
        </w:rPr>
      </w:pPr>
      <w:r w:rsidRPr="00A34486">
        <w:rPr>
          <w:lang w:val="ru-RU"/>
        </w:rPr>
        <w:tab/>
      </w: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Физическая культура. Культура движения. Гимнастика. Регулярные занятия физической культурой в рамках учебной и внеурочной деятельности. Основные разделы урока.</w:t>
      </w:r>
    </w:p>
    <w:p w:rsidR="00A34486" w:rsidRPr="00A34486" w:rsidRDefault="00A34486" w:rsidP="00A34486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A34486">
        <w:rPr>
          <w:lang w:val="ru-RU"/>
        </w:rPr>
        <w:tab/>
      </w: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Исходные положения в физических упражнениях: стойки, упоры, седы, </w:t>
      </w:r>
      <w:proofErr w:type="gramStart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положения</w:t>
      </w:r>
      <w:proofErr w:type="gramEnd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 лёжа, сидя, у опоры.</w:t>
      </w:r>
    </w:p>
    <w:p w:rsidR="00A34486" w:rsidRPr="00A34486" w:rsidRDefault="00A34486" w:rsidP="00A34486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Правила поведения на уроках физической культуры. Общие принципы выполнения гимнастических упражнений. Гимнастический шаг. Гимнастический (мягкий) бег. Основные хореографические позиции.</w:t>
      </w:r>
    </w:p>
    <w:p w:rsidR="00A34486" w:rsidRPr="00A34486" w:rsidRDefault="00A34486" w:rsidP="00A34486">
      <w:pPr>
        <w:autoSpaceDE w:val="0"/>
        <w:autoSpaceDN w:val="0"/>
        <w:spacing w:before="70" w:after="0" w:line="274" w:lineRule="auto"/>
        <w:ind w:firstLine="180"/>
        <w:rPr>
          <w:lang w:val="ru-RU"/>
        </w:rPr>
      </w:pP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Место для занятий физическими упражнениями. Спортивное оборудование и инвентарь. Одежда для занятий физическими упражнениями. Техника безопасности при выполнении физических </w:t>
      </w:r>
      <w:r w:rsidRPr="00A34486">
        <w:rPr>
          <w:lang w:val="ru-RU"/>
        </w:rPr>
        <w:br/>
      </w: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упражнений, проведении игр и спортивных эстафет.</w:t>
      </w:r>
    </w:p>
    <w:p w:rsidR="00A34486" w:rsidRPr="00A34486" w:rsidRDefault="00A34486" w:rsidP="00A3448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Распорядок дня. Личная гигиена. Основные правила личной гигиены.</w:t>
      </w:r>
    </w:p>
    <w:p w:rsidR="00A34486" w:rsidRPr="00A34486" w:rsidRDefault="00A34486" w:rsidP="00A3448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Самоконтроль. Строевые команды, построение, расчёт.</w:t>
      </w:r>
    </w:p>
    <w:p w:rsidR="00A34486" w:rsidRPr="00A34486" w:rsidRDefault="00A34486" w:rsidP="00A34486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A34486">
        <w:rPr>
          <w:lang w:val="ru-RU"/>
        </w:rPr>
        <w:tab/>
      </w:r>
      <w:r w:rsidRPr="00A3448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Физические упражнения </w:t>
      </w:r>
      <w:r w:rsidRPr="00A34486">
        <w:rPr>
          <w:lang w:val="ru-RU"/>
        </w:rPr>
        <w:br/>
      </w:r>
      <w:r w:rsidRPr="00A34486">
        <w:rPr>
          <w:lang w:val="ru-RU"/>
        </w:rPr>
        <w:tab/>
      </w:r>
      <w:proofErr w:type="spellStart"/>
      <w:r w:rsidRPr="00A3448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Упражнения</w:t>
      </w:r>
      <w:proofErr w:type="spellEnd"/>
      <w:r w:rsidRPr="00A3448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по видам разминки </w:t>
      </w:r>
      <w:r w:rsidRPr="00A34486">
        <w:rPr>
          <w:lang w:val="ru-RU"/>
        </w:rPr>
        <w:br/>
      </w:r>
      <w:r w:rsidRPr="00A34486">
        <w:rPr>
          <w:lang w:val="ru-RU"/>
        </w:rPr>
        <w:tab/>
      </w:r>
      <w:r w:rsidRPr="00A3448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Общая разминка. </w:t>
      </w: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Упражнения общей разминки. Влияние выполнения упражнений общей разминки на подготовку мышц тела к выполнению физических упражнений. Освоение техники выполнения упражнений общей разминки с контролем дыхания: приставные шаги вперёд на полной стопе (гимнастический шаг), шаги с продвижением вперёд на </w:t>
      </w:r>
      <w:proofErr w:type="spellStart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полупальцах</w:t>
      </w:r>
      <w:proofErr w:type="spellEnd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 и пятках («казачок»), шаги с продвижением вперёд на </w:t>
      </w:r>
      <w:proofErr w:type="spellStart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полупальцах</w:t>
      </w:r>
      <w:proofErr w:type="spellEnd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 с выпрямленными коленями и в </w:t>
      </w:r>
      <w:proofErr w:type="spellStart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полуприседе</w:t>
      </w:r>
      <w:proofErr w:type="spellEnd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 («жираф»), </w:t>
      </w:r>
      <w:proofErr w:type="gramStart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шаги</w:t>
      </w:r>
      <w:proofErr w:type="gramEnd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 с продвижением вперёд, сочетаемые с отведением рук назад на горизонтальном уровне («конькобежец»). Освоение танцевальных позиций у опоры.</w:t>
      </w:r>
    </w:p>
    <w:p w:rsidR="00A34486" w:rsidRPr="00A34486" w:rsidRDefault="00A34486" w:rsidP="00A34486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A3448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Партерная разминка. </w:t>
      </w: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техники выполнения упражнений для формирования и развития опорно-двигательного аппарата: упражнения для формирования стопы, укрепления мышц стопы, развития гибкости и подвижности суставов («лягушонок»); упражнения для растяжки задней поверхности мышц бедра и формирования </w:t>
      </w:r>
      <w:proofErr w:type="spellStart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выворотности</w:t>
      </w:r>
      <w:proofErr w:type="spellEnd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 стоп («крестик»); упражнения для </w:t>
      </w:r>
      <w:r w:rsidRPr="00A34486">
        <w:rPr>
          <w:lang w:val="ru-RU"/>
        </w:rPr>
        <w:br/>
      </w: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укрепления мышц ног, увеличения подвижности тазобедренных, коленных и голеностопных суставов («велосипед»).</w:t>
      </w:r>
    </w:p>
    <w:p w:rsidR="00A34486" w:rsidRPr="00A34486" w:rsidRDefault="00A34486" w:rsidP="00A34486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Упражнения для укрепления мышц тела и развития гибкости позвоночника, упражнения для разогревания методом скручивания мышц спины («верёвочка»); упражнения для укрепления мышц спины и увеличения их эластичности («рыбка»); упражнения для развития гибкости позвоночника и плечевого пояса («мост») из положения лёжа.</w:t>
      </w:r>
    </w:p>
    <w:p w:rsidR="00A34486" w:rsidRPr="00A34486" w:rsidRDefault="00A34486" w:rsidP="00A34486">
      <w:pPr>
        <w:tabs>
          <w:tab w:val="left" w:pos="180"/>
        </w:tabs>
        <w:autoSpaceDE w:val="0"/>
        <w:autoSpaceDN w:val="0"/>
        <w:spacing w:before="72" w:after="0" w:line="271" w:lineRule="auto"/>
        <w:ind w:right="144"/>
        <w:rPr>
          <w:lang w:val="ru-RU"/>
        </w:rPr>
      </w:pPr>
      <w:r w:rsidRPr="00A34486">
        <w:rPr>
          <w:lang w:val="ru-RU"/>
        </w:rPr>
        <w:tab/>
      </w:r>
      <w:r w:rsidRPr="00A3448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Подводящие упражнения </w:t>
      </w:r>
      <w:r w:rsidRPr="00A34486">
        <w:rPr>
          <w:lang w:val="ru-RU"/>
        </w:rPr>
        <w:br/>
      </w:r>
      <w:r w:rsidRPr="00A34486">
        <w:rPr>
          <w:lang w:val="ru-RU"/>
        </w:rPr>
        <w:tab/>
      </w: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Группировка, кувырок в сторону; освоение подводящих упражнений к выполнению продольных и поперечных шпагатов («ящерка»).</w:t>
      </w:r>
    </w:p>
    <w:p w:rsidR="00A34486" w:rsidRPr="00A34486" w:rsidRDefault="00A34486" w:rsidP="00A34486">
      <w:pPr>
        <w:tabs>
          <w:tab w:val="left" w:pos="180"/>
        </w:tabs>
        <w:autoSpaceDE w:val="0"/>
        <w:autoSpaceDN w:val="0"/>
        <w:spacing w:before="70" w:after="0"/>
        <w:ind w:right="432"/>
        <w:rPr>
          <w:lang w:val="ru-RU"/>
        </w:rPr>
      </w:pPr>
      <w:r w:rsidRPr="00A34486">
        <w:rPr>
          <w:lang w:val="ru-RU"/>
        </w:rPr>
        <w:lastRenderedPageBreak/>
        <w:tab/>
      </w:r>
      <w:r w:rsidRPr="00A3448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Упражнения для развития моторики и координации с гимнастическим предметом </w:t>
      </w:r>
      <w:r w:rsidRPr="00A34486">
        <w:rPr>
          <w:lang w:val="ru-RU"/>
        </w:rPr>
        <w:tab/>
      </w: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Удержание скакалки. </w:t>
      </w:r>
      <w:proofErr w:type="gramStart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Вращение кистью руки скакалки, сложенной вчетверо, — перед собой, сложенной вдвое — поочерёдно в лицевой, боковой плоскостях.</w:t>
      </w:r>
      <w:proofErr w:type="gramEnd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 Подскоки через скакалку вперёд, назад. Прыжки через скакалку вперёд, назад. Игровые задания со скакалкой.</w:t>
      </w:r>
    </w:p>
    <w:p w:rsidR="00A34486" w:rsidRPr="00A34486" w:rsidRDefault="00A34486" w:rsidP="00A3448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Удержание гимнастического мяча. Баланс мяча на ладони, передача мяча из руки в руку.</w:t>
      </w:r>
    </w:p>
    <w:p w:rsidR="00A34486" w:rsidRPr="00A34486" w:rsidRDefault="00A34486" w:rsidP="00A34486">
      <w:pPr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Одиночный отбив мяча от пола. Переброска мяча с ладони на тыльную сторону руки и обратно. Перекат мяча по полу, по рукам. Бросок и ловля мяча. Игровые задания с мячом.</w:t>
      </w:r>
    </w:p>
    <w:p w:rsidR="00A34486" w:rsidRPr="00A34486" w:rsidRDefault="00A34486" w:rsidP="00A34486">
      <w:pPr>
        <w:tabs>
          <w:tab w:val="left" w:pos="180"/>
        </w:tabs>
        <w:autoSpaceDE w:val="0"/>
        <w:autoSpaceDN w:val="0"/>
        <w:spacing w:before="70" w:after="0"/>
        <w:ind w:right="144"/>
        <w:rPr>
          <w:lang w:val="ru-RU"/>
        </w:rPr>
      </w:pPr>
      <w:r w:rsidRPr="00A34486">
        <w:rPr>
          <w:lang w:val="ru-RU"/>
        </w:rPr>
        <w:tab/>
      </w:r>
      <w:r w:rsidRPr="00A3448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Упражнения для развития координации и развития жизненно важных навыков и умений </w:t>
      </w:r>
      <w:r w:rsidRPr="00A34486">
        <w:rPr>
          <w:lang w:val="ru-RU"/>
        </w:rPr>
        <w:tab/>
      </w: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Равновесие — колено вперёд попеременно каждой ногой. Равновесие («арабеск») попеременно каждой ногой. Повороты в обе стороны на сорок пять и девяносто градусов. Прыжки толчком с двух ног вперёд, назад, с поворотом на сорок пять и девяносто градусов в обе стороны.</w:t>
      </w:r>
    </w:p>
    <w:p w:rsidR="00A34486" w:rsidRDefault="00A34486">
      <w:pPr>
        <w:rPr>
          <w:lang w:val="ru-RU"/>
        </w:rPr>
      </w:pPr>
    </w:p>
    <w:p w:rsidR="00A34486" w:rsidRPr="00A34486" w:rsidRDefault="00A34486" w:rsidP="00A34486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Освоение танцевальных шагов: «буратино», «</w:t>
      </w:r>
      <w:proofErr w:type="spellStart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ковырялочка</w:t>
      </w:r>
      <w:proofErr w:type="spellEnd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», «верёвочка».</w:t>
      </w:r>
    </w:p>
    <w:p w:rsidR="00A34486" w:rsidRPr="00A34486" w:rsidRDefault="00A34486" w:rsidP="00A3448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Бег, сочетаемый с круговыми движениями руками.</w:t>
      </w:r>
    </w:p>
    <w:p w:rsidR="00A34486" w:rsidRPr="00A34486" w:rsidRDefault="00A34486" w:rsidP="00A34486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A34486">
        <w:rPr>
          <w:lang w:val="ru-RU"/>
        </w:rPr>
        <w:tab/>
      </w:r>
      <w:r w:rsidRPr="00A3448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Игры</w:t>
      </w:r>
      <w:r w:rsidR="00CE24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</w:t>
      </w:r>
      <w:r w:rsidRPr="00A3448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</w:t>
      </w:r>
      <w:r w:rsidR="00CE24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 </w:t>
      </w:r>
      <w:r w:rsidRPr="00A3448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игровые</w:t>
      </w:r>
      <w:r w:rsidR="00CE24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</w:t>
      </w:r>
      <w:r w:rsidRPr="00A3448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задания, </w:t>
      </w:r>
      <w:r w:rsidR="00CE24F8" w:rsidRPr="00A3448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спортивные эстафеты</w:t>
      </w:r>
      <w:r w:rsidRPr="00A3448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</w:t>
      </w:r>
      <w:r w:rsidRPr="00A34486">
        <w:rPr>
          <w:lang w:val="ru-RU"/>
        </w:rPr>
        <w:br/>
      </w:r>
      <w:r w:rsidRPr="00A34486">
        <w:rPr>
          <w:lang w:val="ru-RU"/>
        </w:rPr>
        <w:tab/>
      </w: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Музыкально-сценические игры. Игровые задания. Спортивные эстафеты с мячом, со скакалкой. Спортивные игры с элементами единоборства.</w:t>
      </w:r>
    </w:p>
    <w:p w:rsidR="00A34486" w:rsidRDefault="00A34486" w:rsidP="00A34486">
      <w:pPr>
        <w:autoSpaceDE w:val="0"/>
        <w:autoSpaceDN w:val="0"/>
        <w:spacing w:before="70" w:after="0" w:line="262" w:lineRule="auto"/>
        <w:ind w:left="180" w:right="2160"/>
        <w:rPr>
          <w:rFonts w:ascii="Times New Roman" w:eastAsia="Times New Roman" w:hAnsi="Times New Roman"/>
          <w:color w:val="000000"/>
          <w:sz w:val="24"/>
          <w:lang w:val="ru-RU"/>
        </w:rPr>
      </w:pPr>
      <w:r w:rsidRPr="00A3448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Организующие</w:t>
      </w:r>
      <w:r w:rsidR="00CE24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</w:t>
      </w:r>
      <w:r w:rsidRPr="00A3448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команды</w:t>
      </w:r>
      <w:r w:rsidR="00CE24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</w:t>
      </w:r>
      <w:r w:rsidRPr="00A3448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</w:t>
      </w:r>
      <w:r w:rsidR="00CE24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</w:t>
      </w:r>
      <w:r w:rsidRPr="00A3448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приёмы </w:t>
      </w:r>
      <w:r w:rsidRPr="00A34486">
        <w:rPr>
          <w:lang w:val="ru-RU"/>
        </w:rPr>
        <w:br/>
      </w: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Освоение универсальных умений при выполнении организующих команд.</w:t>
      </w:r>
    </w:p>
    <w:p w:rsidR="00D22D38" w:rsidRPr="00A34486" w:rsidRDefault="00D22D38">
      <w:pPr>
        <w:autoSpaceDE w:val="0"/>
        <w:autoSpaceDN w:val="0"/>
        <w:spacing w:after="78" w:line="220" w:lineRule="exact"/>
        <w:rPr>
          <w:lang w:val="ru-RU"/>
        </w:rPr>
      </w:pPr>
    </w:p>
    <w:p w:rsidR="00D22D38" w:rsidRPr="00A34486" w:rsidRDefault="00D22D38">
      <w:pPr>
        <w:autoSpaceDE w:val="0"/>
        <w:autoSpaceDN w:val="0"/>
        <w:spacing w:after="78" w:line="220" w:lineRule="exact"/>
        <w:rPr>
          <w:lang w:val="ru-RU"/>
        </w:rPr>
      </w:pPr>
    </w:p>
    <w:p w:rsidR="00D22D38" w:rsidRPr="00A34486" w:rsidRDefault="00347A2E">
      <w:pPr>
        <w:autoSpaceDE w:val="0"/>
        <w:autoSpaceDN w:val="0"/>
        <w:spacing w:after="0" w:line="230" w:lineRule="auto"/>
        <w:rPr>
          <w:lang w:val="ru-RU"/>
        </w:rPr>
      </w:pPr>
      <w:r w:rsidRPr="00A34486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D22D38" w:rsidRPr="00A34486" w:rsidRDefault="00347A2E">
      <w:pPr>
        <w:autoSpaceDE w:val="0"/>
        <w:autoSpaceDN w:val="0"/>
        <w:spacing w:before="346" w:after="0" w:line="271" w:lineRule="auto"/>
        <w:ind w:right="720" w:firstLine="180"/>
        <w:rPr>
          <w:lang w:val="ru-RU"/>
        </w:rPr>
      </w:pP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В соответствии с требованиями к результатам освоения основных образовательных программ начального общего образования ФГОС программа направлена на достижение обучающимися личностных, </w:t>
      </w:r>
      <w:proofErr w:type="spellStart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по физической культуре.</w:t>
      </w:r>
    </w:p>
    <w:p w:rsidR="00D22D38" w:rsidRPr="00A34486" w:rsidRDefault="00347A2E">
      <w:pPr>
        <w:tabs>
          <w:tab w:val="left" w:pos="180"/>
        </w:tabs>
        <w:autoSpaceDE w:val="0"/>
        <w:autoSpaceDN w:val="0"/>
        <w:spacing w:before="190" w:after="0" w:line="281" w:lineRule="auto"/>
        <w:ind w:right="288"/>
        <w:rPr>
          <w:lang w:val="ru-RU"/>
        </w:rPr>
      </w:pPr>
      <w:r w:rsidRPr="00A34486">
        <w:rPr>
          <w:lang w:val="ru-RU"/>
        </w:rPr>
        <w:tab/>
      </w:r>
      <w:r w:rsidRPr="00A3448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ЛИЧНОСТНЫЕ РЕЗУЛЬТАТЫ </w:t>
      </w:r>
      <w:r w:rsidRPr="00A34486">
        <w:rPr>
          <w:lang w:val="ru-RU"/>
        </w:rPr>
        <w:br/>
      </w:r>
      <w:r w:rsidRPr="00A34486">
        <w:rPr>
          <w:lang w:val="ru-RU"/>
        </w:rPr>
        <w:tab/>
      </w: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освоения программы начального общего образования достигаются в ходе обучения физической культуре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</w:t>
      </w:r>
      <w:proofErr w:type="gramStart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обучающихся</w:t>
      </w:r>
      <w:proofErr w:type="gramEnd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D22D38" w:rsidRPr="00A34486" w:rsidRDefault="00347A2E">
      <w:pPr>
        <w:autoSpaceDE w:val="0"/>
        <w:autoSpaceDN w:val="0"/>
        <w:spacing w:before="72" w:after="0" w:line="271" w:lineRule="auto"/>
        <w:ind w:right="288" w:firstLine="180"/>
        <w:rPr>
          <w:lang w:val="ru-RU"/>
        </w:rPr>
      </w:pP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освоения предмета «Физическая культура» в начальной школе отражают готовность </w:t>
      </w:r>
      <w:proofErr w:type="gramStart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обучающихся</w:t>
      </w:r>
      <w:proofErr w:type="gramEnd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 руководствоваться ценностями и приобретение первоначального опыта деятельности на их основе.</w:t>
      </w:r>
    </w:p>
    <w:p w:rsidR="00D22D38" w:rsidRPr="00A34486" w:rsidRDefault="00347A2E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34486">
        <w:rPr>
          <w:rFonts w:ascii="Times New Roman" w:eastAsia="Times New Roman" w:hAnsi="Times New Roman"/>
          <w:b/>
          <w:color w:val="000000"/>
          <w:sz w:val="24"/>
          <w:lang w:val="ru-RU"/>
        </w:rPr>
        <w:t>Патриотическое воспитание:</w:t>
      </w:r>
    </w:p>
    <w:p w:rsidR="00D22D38" w:rsidRPr="00A34486" w:rsidRDefault="00347A2E">
      <w:pPr>
        <w:autoSpaceDE w:val="0"/>
        <w:autoSpaceDN w:val="0"/>
        <w:spacing w:before="178" w:after="0" w:line="281" w:lineRule="auto"/>
        <w:ind w:left="420"/>
        <w:rPr>
          <w:lang w:val="ru-RU"/>
        </w:rPr>
      </w:pPr>
      <w:proofErr w:type="gramStart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—  ценностное отношение к отечественному спортивному, культурному, историческому и научному наследию, понимание значения физической культуры в жизни современного общества, способность владеть достоверной информацией о спортивных достижениях сборных команд по видам спорта на международной спортивной арене, основных мировых и </w:t>
      </w: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отечественных тенденциях развития физической культуры для блага человека, заинтересованность в научных знаниях о человеке.</w:t>
      </w:r>
      <w:proofErr w:type="gramEnd"/>
    </w:p>
    <w:p w:rsidR="00D22D38" w:rsidRPr="00A34486" w:rsidRDefault="00347A2E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A34486"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Гражданское воспитание:</w:t>
      </w:r>
    </w:p>
    <w:p w:rsidR="00D22D38" w:rsidRPr="00A34486" w:rsidRDefault="00347A2E">
      <w:pPr>
        <w:autoSpaceDE w:val="0"/>
        <w:autoSpaceDN w:val="0"/>
        <w:spacing w:before="178" w:after="0" w:line="286" w:lineRule="auto"/>
        <w:ind w:left="420"/>
        <w:rPr>
          <w:lang w:val="ru-RU"/>
        </w:rPr>
      </w:pPr>
      <w:proofErr w:type="gramStart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—  представление о социальных нормах и правилах межличностных отношений в коллективе, готовность к разнообразной совместной деятельности при выполнении учебных, познавательных задач, освоение и выполнение физических упражнений, создание учебных проектов, стремление к взаимопониманию и взаимопомощи в процессе этой учебной деятельности;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  <w:proofErr w:type="gramEnd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 оказание посильной помощи и моральной поддержки сверстникам при выполнении учебных заданий, доброжелательное и уважительное отношение при объяснении ошибок и способов их устранения.</w:t>
      </w:r>
    </w:p>
    <w:p w:rsidR="00D22D38" w:rsidRPr="00A34486" w:rsidRDefault="00347A2E">
      <w:pPr>
        <w:autoSpaceDE w:val="0"/>
        <w:autoSpaceDN w:val="0"/>
        <w:spacing w:before="180" w:after="0" w:line="230" w:lineRule="auto"/>
        <w:ind w:left="180"/>
        <w:rPr>
          <w:lang w:val="ru-RU"/>
        </w:rPr>
      </w:pPr>
      <w:r w:rsidRPr="00A34486"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познания:</w:t>
      </w:r>
    </w:p>
    <w:p w:rsidR="00D22D38" w:rsidRPr="00A34486" w:rsidRDefault="00347A2E">
      <w:pPr>
        <w:autoSpaceDE w:val="0"/>
        <w:autoSpaceDN w:val="0"/>
        <w:spacing w:before="180" w:after="0" w:line="262" w:lineRule="auto"/>
        <w:ind w:left="420" w:right="576"/>
        <w:rPr>
          <w:lang w:val="ru-RU"/>
        </w:rPr>
      </w:pP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—  знание истории развития представлений о физическом развитии и воспитании человека в российской культурно-педагогической традиции;</w:t>
      </w:r>
    </w:p>
    <w:p w:rsidR="00D22D38" w:rsidRPr="00A34486" w:rsidRDefault="00347A2E">
      <w:pPr>
        <w:autoSpaceDE w:val="0"/>
        <w:autoSpaceDN w:val="0"/>
        <w:spacing w:before="238" w:after="0" w:line="271" w:lineRule="auto"/>
        <w:ind w:left="420" w:right="144"/>
        <w:rPr>
          <w:lang w:val="ru-RU"/>
        </w:rPr>
      </w:pP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—  познавательные мотивы, направленные на получение новых знаний по физической культуре, необходимых для формирования здоровья и здоровых привычек, физического развития и физического совершенствования;</w:t>
      </w:r>
    </w:p>
    <w:p w:rsidR="00D22D38" w:rsidRPr="00A34486" w:rsidRDefault="00347A2E">
      <w:pPr>
        <w:autoSpaceDE w:val="0"/>
        <w:autoSpaceDN w:val="0"/>
        <w:spacing w:before="238" w:after="0" w:line="271" w:lineRule="auto"/>
        <w:ind w:left="420" w:right="288"/>
        <w:rPr>
          <w:lang w:val="ru-RU"/>
        </w:rPr>
      </w:pP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познавательная и информационная культура, в том числе навыки самостоятельной работы с учебными текстами, справочной литературой, доступными техническими средствами </w:t>
      </w:r>
      <w:r w:rsidRPr="00A34486">
        <w:rPr>
          <w:lang w:val="ru-RU"/>
        </w:rPr>
        <w:br/>
      </w: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информационных технологий;</w:t>
      </w:r>
    </w:p>
    <w:p w:rsidR="00D22D38" w:rsidRPr="00A34486" w:rsidRDefault="00347A2E">
      <w:pPr>
        <w:autoSpaceDE w:val="0"/>
        <w:autoSpaceDN w:val="0"/>
        <w:spacing w:before="238" w:after="0" w:line="271" w:lineRule="auto"/>
        <w:ind w:left="420" w:right="432"/>
        <w:rPr>
          <w:lang w:val="ru-RU"/>
        </w:rPr>
      </w:pP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—  интерес к обучению и познанию, любознательность, готовность и способность к </w:t>
      </w:r>
      <w:r w:rsidRPr="00A34486">
        <w:rPr>
          <w:lang w:val="ru-RU"/>
        </w:rPr>
        <w:br/>
      </w: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самообразованию, исследовательской деятельности, к осознанному выбору направленности и уровня обучения в дальнейшем.</w:t>
      </w:r>
    </w:p>
    <w:p w:rsidR="00D22D38" w:rsidRPr="00A34486" w:rsidRDefault="00347A2E" w:rsidP="00CE24F8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A34486">
        <w:rPr>
          <w:rFonts w:ascii="Times New Roman" w:eastAsia="Times New Roman" w:hAnsi="Times New Roman"/>
          <w:b/>
          <w:color w:val="000000"/>
          <w:sz w:val="24"/>
          <w:lang w:val="ru-RU"/>
        </w:rPr>
        <w:t>Формирование культуры здоровья:</w:t>
      </w:r>
    </w:p>
    <w:p w:rsidR="00D22D38" w:rsidRPr="00A34486" w:rsidRDefault="00347A2E">
      <w:pPr>
        <w:autoSpaceDE w:val="0"/>
        <w:autoSpaceDN w:val="0"/>
        <w:spacing w:after="0" w:line="281" w:lineRule="auto"/>
        <w:ind w:left="420"/>
        <w:rPr>
          <w:lang w:val="ru-RU"/>
        </w:rPr>
      </w:pP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осознание ценности своего здоровья для себя, общества, государства; ответственное </w:t>
      </w:r>
      <w:r w:rsidRPr="00A34486">
        <w:rPr>
          <w:lang w:val="ru-RU"/>
        </w:rPr>
        <w:br/>
      </w: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отношение к регулярным занятиям физической культурой, в том числе освоению гимнастических упражнений и плавания как важных жизнеобеспечивающих умений; установка на здоровый образ жизни, необходимость соблюдения правил безопасности при занятиях физической культурой и спортом.</w:t>
      </w:r>
    </w:p>
    <w:p w:rsidR="00D22D38" w:rsidRPr="00A34486" w:rsidRDefault="00347A2E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A34486"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Экологическое воспитание:</w:t>
      </w:r>
    </w:p>
    <w:p w:rsidR="00D22D38" w:rsidRPr="00A34486" w:rsidRDefault="00347A2E">
      <w:pPr>
        <w:autoSpaceDE w:val="0"/>
        <w:autoSpaceDN w:val="0"/>
        <w:spacing w:before="178" w:after="0"/>
        <w:ind w:left="420"/>
        <w:rPr>
          <w:lang w:val="ru-RU"/>
        </w:rPr>
      </w:pP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—  экологически целесообразное отношение к природе, внимательное отношение к человеку, его потребностям в жизнеобеспечивающих двигательных действиях; ответственное отношение к собственному физическому и психическому здоровью, осознание ценности соблюдения правил безопасного поведения в ситуациях, угрожающих здоровью и жизни людей;</w:t>
      </w:r>
    </w:p>
    <w:p w:rsidR="00D22D38" w:rsidRPr="00A34486" w:rsidRDefault="00347A2E">
      <w:pPr>
        <w:autoSpaceDE w:val="0"/>
        <w:autoSpaceDN w:val="0"/>
        <w:spacing w:before="240" w:after="0" w:line="262" w:lineRule="auto"/>
        <w:ind w:left="420"/>
        <w:rPr>
          <w:lang w:val="ru-RU"/>
        </w:rPr>
      </w:pP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—  экологическое мышление, умение руководствоваться им в познавательной, коммуникативной и социальной практике.</w:t>
      </w:r>
    </w:p>
    <w:p w:rsidR="00D22D38" w:rsidRPr="00A34486" w:rsidRDefault="00347A2E">
      <w:pPr>
        <w:autoSpaceDE w:val="0"/>
        <w:autoSpaceDN w:val="0"/>
        <w:spacing w:before="298" w:after="0" w:line="230" w:lineRule="auto"/>
        <w:ind w:left="180"/>
        <w:rPr>
          <w:lang w:val="ru-RU"/>
        </w:rPr>
      </w:pPr>
      <w:r w:rsidRPr="00A34486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D22D38" w:rsidRPr="00A34486" w:rsidRDefault="00347A2E">
      <w:pPr>
        <w:tabs>
          <w:tab w:val="left" w:pos="180"/>
        </w:tabs>
        <w:autoSpaceDE w:val="0"/>
        <w:autoSpaceDN w:val="0"/>
        <w:spacing w:before="190" w:after="0" w:line="262" w:lineRule="auto"/>
        <w:ind w:right="864"/>
        <w:rPr>
          <w:lang w:val="ru-RU"/>
        </w:rPr>
      </w:pPr>
      <w:r w:rsidRPr="00A34486">
        <w:rPr>
          <w:lang w:val="ru-RU"/>
        </w:rPr>
        <w:lastRenderedPageBreak/>
        <w:tab/>
      </w:r>
      <w:proofErr w:type="spellStart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освоения образовательной программы по физической культуре отражают овладение универсальными познавательными действиями.</w:t>
      </w:r>
    </w:p>
    <w:p w:rsidR="00D22D38" w:rsidRPr="00A34486" w:rsidRDefault="00347A2E">
      <w:pPr>
        <w:autoSpaceDE w:val="0"/>
        <w:autoSpaceDN w:val="0"/>
        <w:spacing w:before="70" w:after="0" w:line="283" w:lineRule="auto"/>
        <w:ind w:firstLine="180"/>
        <w:rPr>
          <w:lang w:val="ru-RU"/>
        </w:rPr>
      </w:pPr>
      <w:proofErr w:type="gramStart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В составе </w:t>
      </w:r>
      <w:proofErr w:type="spellStart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результатов выделяют такие значимые для формирования мировоззрения формы научного познания, как научный факт, гипотеза, теория, закон, понятие, проблема, идея, категория, которые используются в естественно-научных учебных предметах и позволяют на основе знаний из этих предметов формировать представление о целостной 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</w:t>
      </w:r>
      <w:proofErr w:type="gramEnd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 учебной деятельности.</w:t>
      </w:r>
    </w:p>
    <w:p w:rsidR="00D22D38" w:rsidRPr="00A34486" w:rsidRDefault="00347A2E">
      <w:pPr>
        <w:tabs>
          <w:tab w:val="left" w:pos="180"/>
        </w:tabs>
        <w:autoSpaceDE w:val="0"/>
        <w:autoSpaceDN w:val="0"/>
        <w:spacing w:before="70" w:after="0"/>
        <w:ind w:right="864"/>
        <w:rPr>
          <w:lang w:val="ru-RU"/>
        </w:rPr>
      </w:pPr>
      <w:r w:rsidRPr="00A34486">
        <w:rPr>
          <w:lang w:val="ru-RU"/>
        </w:rPr>
        <w:tab/>
      </w:r>
      <w:proofErr w:type="spellStart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освоения образовательной программы по физической культуре отражают овладение универсальными учебными действиями, в том числе: </w:t>
      </w:r>
      <w:r w:rsidRPr="00A34486">
        <w:rPr>
          <w:lang w:val="ru-RU"/>
        </w:rPr>
        <w:br/>
      </w:r>
      <w:r w:rsidRPr="00A34486">
        <w:rPr>
          <w:lang w:val="ru-RU"/>
        </w:rPr>
        <w:tab/>
      </w: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1) </w:t>
      </w:r>
      <w:r w:rsidRPr="00A34486">
        <w:rPr>
          <w:rFonts w:ascii="Times New Roman" w:eastAsia="Times New Roman" w:hAnsi="Times New Roman"/>
          <w:b/>
          <w:color w:val="000000"/>
          <w:sz w:val="24"/>
          <w:lang w:val="ru-RU"/>
        </w:rPr>
        <w:t>Познавательные универсальные учебные действия</w:t>
      </w: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, отражающие методы познания окружающего мира:</w:t>
      </w:r>
    </w:p>
    <w:p w:rsidR="00D22D38" w:rsidRPr="00A34486" w:rsidRDefault="00347A2E">
      <w:pPr>
        <w:autoSpaceDE w:val="0"/>
        <w:autoSpaceDN w:val="0"/>
        <w:spacing w:before="178" w:after="0" w:line="262" w:lineRule="auto"/>
        <w:ind w:left="420"/>
        <w:rPr>
          <w:lang w:val="ru-RU"/>
        </w:rPr>
      </w:pP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ориентироваться в терминах и понятиях, используемых в физической культуре (в пределах </w:t>
      </w:r>
      <w:proofErr w:type="gramStart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изученного</w:t>
      </w:r>
      <w:proofErr w:type="gramEnd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), применять изученную терминологию в своих устных и письменных высказываниях;</w:t>
      </w:r>
    </w:p>
    <w:p w:rsidR="00D22D38" w:rsidRPr="00A34486" w:rsidRDefault="00347A2E">
      <w:pPr>
        <w:autoSpaceDE w:val="0"/>
        <w:autoSpaceDN w:val="0"/>
        <w:spacing w:before="240" w:after="0" w:line="262" w:lineRule="auto"/>
        <w:ind w:left="420" w:right="864"/>
        <w:rPr>
          <w:lang w:val="ru-RU"/>
        </w:rPr>
      </w:pP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—  выявлять признаки положительного влияния занятий физической культурой на работу организма, сохранение его здоровья и эмоционального благополучия;</w:t>
      </w:r>
    </w:p>
    <w:p w:rsidR="00D22D38" w:rsidRPr="00A34486" w:rsidRDefault="00347A2E">
      <w:pPr>
        <w:autoSpaceDE w:val="0"/>
        <w:autoSpaceDN w:val="0"/>
        <w:spacing w:before="238" w:after="0" w:line="262" w:lineRule="auto"/>
        <w:ind w:left="420" w:right="864"/>
        <w:rPr>
          <w:lang w:val="ru-RU"/>
        </w:rPr>
      </w:pP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—  моделировать правила безопасного поведения при освоении физических упражнений, плавании;</w:t>
      </w:r>
    </w:p>
    <w:p w:rsidR="00D22D38" w:rsidRPr="00A34486" w:rsidRDefault="00347A2E">
      <w:pPr>
        <w:autoSpaceDE w:val="0"/>
        <w:autoSpaceDN w:val="0"/>
        <w:spacing w:before="238" w:after="0" w:line="262" w:lineRule="auto"/>
        <w:ind w:left="420" w:right="1152"/>
        <w:rPr>
          <w:lang w:val="ru-RU"/>
        </w:rPr>
      </w:pP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связь между физическими упражнениями и их влиянием на развитие физических качеств;</w:t>
      </w:r>
    </w:p>
    <w:p w:rsidR="00D22D38" w:rsidRPr="00A34486" w:rsidRDefault="00347A2E">
      <w:pPr>
        <w:autoSpaceDE w:val="0"/>
        <w:autoSpaceDN w:val="0"/>
        <w:spacing w:before="238" w:after="0"/>
        <w:ind w:left="420" w:right="432"/>
        <w:rPr>
          <w:lang w:val="ru-RU"/>
        </w:rPr>
      </w:pP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классифицировать виды физических упражнений в соответствии с определённым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</w:t>
      </w:r>
      <w:r w:rsidRPr="00A34486">
        <w:rPr>
          <w:lang w:val="ru-RU"/>
        </w:rPr>
        <w:br/>
      </w: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преимущественному воздействию на развитие отдельных качеств (способностей) человека;</w:t>
      </w:r>
    </w:p>
    <w:p w:rsidR="00D22D38" w:rsidRPr="00A34486" w:rsidRDefault="00347A2E" w:rsidP="00CE24F8">
      <w:pPr>
        <w:autoSpaceDE w:val="0"/>
        <w:autoSpaceDN w:val="0"/>
        <w:spacing w:before="238" w:after="0" w:line="271" w:lineRule="auto"/>
        <w:ind w:left="420" w:right="432"/>
        <w:rPr>
          <w:lang w:val="ru-RU"/>
        </w:rPr>
      </w:pP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—  приводить примеры и осуществлять демонстрацию гимнастических упражнений, навыков плавания, ходьбы на лыжах (при условии наличия снежного покрова), упражнений начальной подготовки по виду спорта (по выбору), туристических физических упражнений;</w:t>
      </w:r>
    </w:p>
    <w:p w:rsidR="00D22D38" w:rsidRPr="00A34486" w:rsidRDefault="00347A2E">
      <w:pPr>
        <w:autoSpaceDE w:val="0"/>
        <w:autoSpaceDN w:val="0"/>
        <w:spacing w:after="0" w:line="262" w:lineRule="auto"/>
        <w:ind w:left="420" w:right="432"/>
        <w:rPr>
          <w:lang w:val="ru-RU"/>
        </w:rPr>
      </w:pP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(или в совместной деятельности) составлять комбинацию упражнений для утренней гимнастики с индивидуальным дозированием физических упражнений;</w:t>
      </w:r>
    </w:p>
    <w:p w:rsidR="00D22D38" w:rsidRPr="00A34486" w:rsidRDefault="00347A2E">
      <w:pPr>
        <w:autoSpaceDE w:val="0"/>
        <w:autoSpaceDN w:val="0"/>
        <w:spacing w:before="238" w:after="0"/>
        <w:ind w:left="420"/>
        <w:rPr>
          <w:lang w:val="ru-RU"/>
        </w:rPr>
      </w:pP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формировать умение понимать причины успеха / неуспеха учебной деятельности, в том числе для целей эффективного развития физических качеств и способностей в соответствии с </w:t>
      </w:r>
      <w:r w:rsidRPr="00A34486">
        <w:rPr>
          <w:lang w:val="ru-RU"/>
        </w:rPr>
        <w:br/>
      </w: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сенситивными периодами развития, способности конструктивно находить решение и действовать даже в ситуациях неуспеха;</w:t>
      </w:r>
    </w:p>
    <w:p w:rsidR="00D22D38" w:rsidRPr="00A34486" w:rsidRDefault="00347A2E">
      <w:pPr>
        <w:autoSpaceDE w:val="0"/>
        <w:autoSpaceDN w:val="0"/>
        <w:spacing w:before="238" w:after="0"/>
        <w:ind w:left="420"/>
        <w:rPr>
          <w:lang w:val="ru-RU"/>
        </w:rPr>
      </w:pP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овладевать базовыми предметными и </w:t>
      </w:r>
      <w:proofErr w:type="spellStart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межпредметными</w:t>
      </w:r>
      <w:proofErr w:type="spellEnd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 понятиями, отражающими </w:t>
      </w:r>
      <w:r w:rsidRPr="00A34486">
        <w:rPr>
          <w:lang w:val="ru-RU"/>
        </w:rPr>
        <w:br/>
      </w: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существенные связи и отношения между объектами и процессами; использовать знания и </w:t>
      </w: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умения в области культуры движения, эстетического восприятия в учебной деятельности иных учебных предметов;</w:t>
      </w:r>
    </w:p>
    <w:p w:rsidR="00D22D38" w:rsidRPr="00A34486" w:rsidRDefault="00347A2E">
      <w:pPr>
        <w:autoSpaceDE w:val="0"/>
        <w:autoSpaceDN w:val="0"/>
        <w:spacing w:before="240" w:after="0" w:line="271" w:lineRule="auto"/>
        <w:ind w:left="420" w:right="144"/>
        <w:rPr>
          <w:lang w:val="ru-RU"/>
        </w:rPr>
      </w:pP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информацию, полученную посредством наблюдений, просмотра </w:t>
      </w:r>
      <w:r w:rsidRPr="00A34486">
        <w:rPr>
          <w:lang w:val="ru-RU"/>
        </w:rPr>
        <w:br/>
      </w: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видеоматериалов, иллюстраций, для эффективного физического развития, в том числе с использованием гимнастических, игровых, спортивных, туристических физических упражнений;</w:t>
      </w:r>
    </w:p>
    <w:p w:rsidR="00D22D38" w:rsidRPr="00A34486" w:rsidRDefault="00347A2E">
      <w:pPr>
        <w:autoSpaceDE w:val="0"/>
        <w:autoSpaceDN w:val="0"/>
        <w:spacing w:before="238" w:after="0"/>
        <w:ind w:left="420"/>
        <w:rPr>
          <w:lang w:val="ru-RU"/>
        </w:rPr>
      </w:pP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</w:t>
      </w:r>
      <w:r w:rsidRPr="00A34486">
        <w:rPr>
          <w:lang w:val="ru-RU"/>
        </w:rPr>
        <w:br/>
      </w: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объективность информации и возможности её использования для решения конкретных учебных задач.</w:t>
      </w:r>
    </w:p>
    <w:p w:rsidR="00D22D38" w:rsidRPr="00A34486" w:rsidRDefault="00347A2E">
      <w:pPr>
        <w:autoSpaceDE w:val="0"/>
        <w:autoSpaceDN w:val="0"/>
        <w:spacing w:before="178" w:after="0"/>
        <w:ind w:firstLine="180"/>
        <w:rPr>
          <w:lang w:val="ru-RU"/>
        </w:rPr>
      </w:pP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2) </w:t>
      </w:r>
      <w:r w:rsidRPr="00A34486">
        <w:rPr>
          <w:rFonts w:ascii="Times New Roman" w:eastAsia="Times New Roman" w:hAnsi="Times New Roman"/>
          <w:b/>
          <w:color w:val="000000"/>
          <w:sz w:val="24"/>
          <w:lang w:val="ru-RU"/>
        </w:rPr>
        <w:t>Коммуникативные универсальные учебные действия</w:t>
      </w: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, отражающие способность </w:t>
      </w:r>
      <w:r w:rsidRPr="00A34486">
        <w:rPr>
          <w:lang w:val="ru-RU"/>
        </w:rPr>
        <w:br/>
      </w: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обучающегося осуществлять коммуникативную деятельность, использовать правила общения в конкретных учебных и </w:t>
      </w:r>
      <w:proofErr w:type="spellStart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внеучебных</w:t>
      </w:r>
      <w:proofErr w:type="spellEnd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 ситуациях; самостоятельную организацию речевой деятельности в устной и письменной форме:</w:t>
      </w:r>
    </w:p>
    <w:p w:rsidR="00D22D38" w:rsidRPr="00A34486" w:rsidRDefault="00347A2E">
      <w:pPr>
        <w:autoSpaceDE w:val="0"/>
        <w:autoSpaceDN w:val="0"/>
        <w:spacing w:before="178" w:after="0" w:line="271" w:lineRule="auto"/>
        <w:ind w:left="420" w:right="864"/>
        <w:rPr>
          <w:lang w:val="ru-RU"/>
        </w:rPr>
      </w:pP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—  вступать в диалог, задавать собеседнику вопросы, использовать реплики-уточнения и дополнения; формулировать собственное мнение и идеи, аргументированно их излагать; выслушивать разные мнения, учитывать их в диалоге;</w:t>
      </w:r>
    </w:p>
    <w:p w:rsidR="00D22D38" w:rsidRPr="00A34486" w:rsidRDefault="00347A2E">
      <w:pPr>
        <w:autoSpaceDE w:val="0"/>
        <w:autoSpaceDN w:val="0"/>
        <w:spacing w:before="238" w:after="0" w:line="262" w:lineRule="auto"/>
        <w:ind w:left="420" w:right="864"/>
        <w:rPr>
          <w:lang w:val="ru-RU"/>
        </w:rPr>
      </w:pP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—  описывать влияние физической культуры на здоровье и эмоциональное благополучие человека;</w:t>
      </w:r>
    </w:p>
    <w:p w:rsidR="00D22D38" w:rsidRPr="00A34486" w:rsidRDefault="00347A2E">
      <w:pPr>
        <w:autoSpaceDE w:val="0"/>
        <w:autoSpaceDN w:val="0"/>
        <w:spacing w:before="238" w:after="0" w:line="262" w:lineRule="auto"/>
        <w:ind w:left="420" w:right="1008"/>
        <w:rPr>
          <w:lang w:val="ru-RU"/>
        </w:rPr>
      </w:pP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—  строить гипотезы о возможных отрицательных последствиях нарушения правил при выполнении физических движений, в играх и игровых заданиях, спортивных эстафетах;</w:t>
      </w:r>
    </w:p>
    <w:p w:rsidR="00D22D38" w:rsidRPr="00A34486" w:rsidRDefault="00347A2E">
      <w:pPr>
        <w:autoSpaceDE w:val="0"/>
        <w:autoSpaceDN w:val="0"/>
        <w:spacing w:before="240" w:after="0"/>
        <w:ind w:left="420" w:right="144"/>
        <w:rPr>
          <w:lang w:val="ru-RU"/>
        </w:rPr>
      </w:pP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организовывать (при содействии взрослого или самостоятельно) игры, спортивные эстафеты, выполнение физических упражнений в коллективе, включая обсуждение цели общей </w:t>
      </w:r>
      <w:r w:rsidRPr="00A34486">
        <w:rPr>
          <w:lang w:val="ru-RU"/>
        </w:rPr>
        <w:br/>
      </w: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деятельности, распределение ролей, выполнение функциональных обязанностей, осуществление действий для достижения результата;</w:t>
      </w:r>
    </w:p>
    <w:p w:rsidR="00D22D38" w:rsidRPr="00A34486" w:rsidRDefault="00347A2E">
      <w:pPr>
        <w:autoSpaceDE w:val="0"/>
        <w:autoSpaceDN w:val="0"/>
        <w:spacing w:before="238" w:after="0" w:line="271" w:lineRule="auto"/>
        <w:ind w:left="420" w:right="864"/>
        <w:rPr>
          <w:lang w:val="ru-RU"/>
        </w:rPr>
      </w:pP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—  проявлять интерес к работе товарищей; в доброжелательной форме комментировать и оценивать их достижения, высказывать свои предложения и пожелания; оказывать при необходимости помощь;</w:t>
      </w:r>
    </w:p>
    <w:p w:rsidR="00D22D38" w:rsidRPr="00A34486" w:rsidRDefault="00347A2E">
      <w:pPr>
        <w:autoSpaceDE w:val="0"/>
        <w:autoSpaceDN w:val="0"/>
        <w:spacing w:before="238" w:after="0" w:line="271" w:lineRule="auto"/>
        <w:ind w:left="420" w:right="288"/>
        <w:rPr>
          <w:lang w:val="ru-RU"/>
        </w:rPr>
      </w:pP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—  продуктивно сотрудничать (общение, взаимодействие) со сверстниками при решении задач выполнения физических упражнений, игровых заданий и игр на уроках, во внеурочной и внешкольной физкультурной деятельности;</w:t>
      </w:r>
    </w:p>
    <w:p w:rsidR="00D22D38" w:rsidRPr="00A34486" w:rsidRDefault="00347A2E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—  конструктивно разрешать конфликты посредством учёта интересов сторон и сотрудничества.</w:t>
      </w:r>
    </w:p>
    <w:p w:rsidR="00D22D38" w:rsidRPr="00A34486" w:rsidRDefault="00347A2E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proofErr w:type="gramStart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3) </w:t>
      </w:r>
      <w:r w:rsidRPr="00A34486">
        <w:rPr>
          <w:rFonts w:ascii="Times New Roman" w:eastAsia="Times New Roman" w:hAnsi="Times New Roman"/>
          <w:b/>
          <w:color w:val="000000"/>
          <w:sz w:val="24"/>
          <w:lang w:val="ru-RU"/>
        </w:rPr>
        <w:t>Регулятивные универсальные учебные действия</w:t>
      </w: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, отражающие способности обучающегося</w:t>
      </w:r>
      <w:proofErr w:type="gramEnd"/>
    </w:p>
    <w:p w:rsidR="00D22D38" w:rsidRPr="00A34486" w:rsidRDefault="00D22D38">
      <w:pPr>
        <w:autoSpaceDE w:val="0"/>
        <w:autoSpaceDN w:val="0"/>
        <w:spacing w:after="66" w:line="220" w:lineRule="exact"/>
        <w:rPr>
          <w:lang w:val="ru-RU"/>
        </w:rPr>
      </w:pPr>
    </w:p>
    <w:p w:rsidR="00D22D38" w:rsidRPr="00A34486" w:rsidRDefault="00347A2E">
      <w:pPr>
        <w:autoSpaceDE w:val="0"/>
        <w:autoSpaceDN w:val="0"/>
        <w:spacing w:after="0" w:line="262" w:lineRule="auto"/>
        <w:ind w:right="288"/>
        <w:rPr>
          <w:lang w:val="ru-RU"/>
        </w:rPr>
      </w:pPr>
      <w:proofErr w:type="gramStart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строить учебно-познавательную деятельность, учитывая все её компоненты (цель, мотив, прогноз, средства, контроль, оценка):</w:t>
      </w:r>
      <w:proofErr w:type="gramEnd"/>
    </w:p>
    <w:p w:rsidR="00D22D38" w:rsidRPr="00A34486" w:rsidRDefault="00347A2E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—  оценивать влияние занятий физической подготовкой на состояние своего организма (снятие утомляемости, улучшение настроения, уменьшение частоты простудных заболеваний);</w:t>
      </w:r>
    </w:p>
    <w:p w:rsidR="00D22D38" w:rsidRPr="00A34486" w:rsidRDefault="00347A2E">
      <w:pPr>
        <w:autoSpaceDE w:val="0"/>
        <w:autoSpaceDN w:val="0"/>
        <w:spacing w:before="238" w:after="0" w:line="262" w:lineRule="auto"/>
        <w:ind w:left="420" w:right="288"/>
        <w:rPr>
          <w:lang w:val="ru-RU"/>
        </w:rPr>
      </w:pP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—  контролировать состояние организма на уроках физической культуры и в самостоятельной повседневной физической деятельности по показателям частоты пульса и самочувствия;</w:t>
      </w:r>
    </w:p>
    <w:p w:rsidR="00D22D38" w:rsidRPr="00A34486" w:rsidRDefault="00347A2E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—  предусматривать возникновение возможных ситуаций, опасных для здоровья и жизни;</w:t>
      </w:r>
    </w:p>
    <w:p w:rsidR="00D22D38" w:rsidRPr="00A34486" w:rsidRDefault="00347A2E">
      <w:pPr>
        <w:autoSpaceDE w:val="0"/>
        <w:autoSpaceDN w:val="0"/>
        <w:spacing w:before="238" w:after="0" w:line="274" w:lineRule="auto"/>
        <w:ind w:left="420"/>
        <w:rPr>
          <w:lang w:val="ru-RU"/>
        </w:rPr>
      </w:pP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проявлять </w:t>
      </w:r>
      <w:proofErr w:type="gramStart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волевую</w:t>
      </w:r>
      <w:proofErr w:type="gramEnd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саморегуляцию</w:t>
      </w:r>
      <w:proofErr w:type="spellEnd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 при планировании и выполнении намеченных планов организации своей жизнедеятельности; проявлять стремление к успешной образовательной, в том числе физкультурно-спортивной, деятельности; анализировать свои ошибки;</w:t>
      </w:r>
    </w:p>
    <w:p w:rsidR="00D22D38" w:rsidRPr="00A34486" w:rsidRDefault="00347A2E">
      <w:pPr>
        <w:autoSpaceDE w:val="0"/>
        <w:autoSpaceDN w:val="0"/>
        <w:spacing w:before="238" w:after="0" w:line="262" w:lineRule="auto"/>
        <w:ind w:left="420" w:right="1296"/>
        <w:rPr>
          <w:lang w:val="ru-RU"/>
        </w:rPr>
      </w:pP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—  осуществлять информационную, познавательную и практическую деятельность с использованием различных средств информации и коммуникации.</w:t>
      </w:r>
    </w:p>
    <w:p w:rsidR="00D22D38" w:rsidRPr="00A34486" w:rsidRDefault="00347A2E">
      <w:pPr>
        <w:autoSpaceDE w:val="0"/>
        <w:autoSpaceDN w:val="0"/>
        <w:spacing w:before="298" w:after="0" w:line="230" w:lineRule="auto"/>
        <w:ind w:left="180"/>
        <w:rPr>
          <w:lang w:val="ru-RU"/>
        </w:rPr>
      </w:pPr>
      <w:r w:rsidRPr="00A34486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D22D38" w:rsidRPr="00A34486" w:rsidRDefault="00347A2E">
      <w:pPr>
        <w:tabs>
          <w:tab w:val="left" w:pos="180"/>
        </w:tabs>
        <w:autoSpaceDE w:val="0"/>
        <w:autoSpaceDN w:val="0"/>
        <w:spacing w:before="190" w:after="0" w:line="262" w:lineRule="auto"/>
        <w:ind w:right="720"/>
        <w:rPr>
          <w:lang w:val="ru-RU"/>
        </w:rPr>
      </w:pPr>
      <w:r w:rsidRPr="00A34486">
        <w:rPr>
          <w:lang w:val="ru-RU"/>
        </w:rPr>
        <w:tab/>
      </w: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Предметные результаты изучения учебного предмета «Физическая культура» отражают опыт учащихся в физкультурной деятельности.</w:t>
      </w:r>
    </w:p>
    <w:p w:rsidR="00D22D38" w:rsidRPr="00A34486" w:rsidRDefault="00347A2E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proofErr w:type="gramStart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В составе предметных результатов по освоению обязательного содержания, установленного данной программой, выделяются: полученные знания, освоенные обучающимися; умения и способы действий, специфические для предметной области «Физическая культура» периода развития детей возраста начальной школы; виды деятельности по получению новых знаний, их интерпретации, преобразованию и применению в различных учебных и новых ситуациях.</w:t>
      </w:r>
      <w:proofErr w:type="gramEnd"/>
    </w:p>
    <w:p w:rsidR="00D22D38" w:rsidRPr="00A34486" w:rsidRDefault="00347A2E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A34486">
        <w:rPr>
          <w:lang w:val="ru-RU"/>
        </w:rPr>
        <w:tab/>
      </w: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В состав предметных результатов по освоению обязательного содержания включены физические упражнения:</w:t>
      </w:r>
    </w:p>
    <w:p w:rsidR="00D22D38" w:rsidRPr="00A34486" w:rsidRDefault="00347A2E">
      <w:pPr>
        <w:autoSpaceDE w:val="0"/>
        <w:autoSpaceDN w:val="0"/>
        <w:spacing w:before="178" w:after="0"/>
        <w:ind w:left="420" w:right="288"/>
        <w:rPr>
          <w:lang w:val="ru-RU"/>
        </w:rPr>
      </w:pP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—  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движений;</w:t>
      </w:r>
    </w:p>
    <w:p w:rsidR="00D22D38" w:rsidRPr="00A34486" w:rsidRDefault="00347A2E">
      <w:pPr>
        <w:autoSpaceDE w:val="0"/>
        <w:autoSpaceDN w:val="0"/>
        <w:spacing w:before="238" w:after="0" w:line="281" w:lineRule="auto"/>
        <w:ind w:left="420" w:right="144"/>
        <w:rPr>
          <w:lang w:val="ru-RU"/>
        </w:rPr>
      </w:pPr>
      <w:proofErr w:type="gramStart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—  игровые упражнения, состоящие из естественных видов действий (элементарных движений, бега, бросков и т. п.),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(точнее бросить, быстрее добежать, выполнить в соответствии с предлагаемой техникой выполнения или конечным результатом задания и т. п.);</w:t>
      </w:r>
      <w:proofErr w:type="gramEnd"/>
    </w:p>
    <w:p w:rsidR="00D22D38" w:rsidRPr="00A34486" w:rsidRDefault="00347A2E">
      <w:pPr>
        <w:autoSpaceDE w:val="0"/>
        <w:autoSpaceDN w:val="0"/>
        <w:spacing w:before="238" w:after="0"/>
        <w:ind w:left="420" w:right="576"/>
        <w:rPr>
          <w:lang w:val="ru-RU"/>
        </w:rPr>
      </w:pP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—  туристические физические упражнения, включающие ходьбу, бег, прыжки, преодоление препятствий, ходьбу на лыжах, езду на велосипеде, эффективность которых оценивается комплексным воздействием на организм и результативностью преодоления расстояния и препятствий на местности;</w:t>
      </w:r>
    </w:p>
    <w:p w:rsidR="00D22D38" w:rsidRPr="00A34486" w:rsidRDefault="00347A2E">
      <w:pPr>
        <w:autoSpaceDE w:val="0"/>
        <w:autoSpaceDN w:val="0"/>
        <w:spacing w:before="238" w:after="0" w:line="281" w:lineRule="auto"/>
        <w:ind w:left="420" w:right="144"/>
        <w:rPr>
          <w:lang w:val="ru-RU"/>
        </w:rPr>
      </w:pP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—  спортивные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 К последней группе в программе условно относятся некоторые физические упражнения первых трёх трупп, если им присущи перечисленные признаки (спортивные гимнастические упражнения, </w:t>
      </w:r>
      <w:r w:rsidRPr="00A34486">
        <w:rPr>
          <w:lang w:val="ru-RU"/>
        </w:rPr>
        <w:br/>
      </w: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спортивные игровые упражнения, спортивные туристические упражнения).</w:t>
      </w:r>
    </w:p>
    <w:p w:rsidR="00D22D38" w:rsidRPr="00A34486" w:rsidRDefault="00D22D38">
      <w:pPr>
        <w:autoSpaceDE w:val="0"/>
        <w:autoSpaceDN w:val="0"/>
        <w:spacing w:after="78" w:line="220" w:lineRule="exact"/>
        <w:rPr>
          <w:lang w:val="ru-RU"/>
        </w:rPr>
      </w:pPr>
    </w:p>
    <w:p w:rsidR="00D22D38" w:rsidRPr="00A34486" w:rsidRDefault="00347A2E">
      <w:pPr>
        <w:autoSpaceDE w:val="0"/>
        <w:autoSpaceDN w:val="0"/>
        <w:spacing w:after="0" w:line="262" w:lineRule="auto"/>
        <w:ind w:left="180" w:right="432"/>
        <w:rPr>
          <w:lang w:val="ru-RU"/>
        </w:rPr>
      </w:pPr>
      <w:r w:rsidRPr="00A3448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Предметные результаты </w:t>
      </w: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отражают </w:t>
      </w:r>
      <w:proofErr w:type="spellStart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 у обучающихся определённых умений. </w:t>
      </w:r>
      <w:r w:rsidRPr="00A34486">
        <w:rPr>
          <w:rFonts w:ascii="Times New Roman" w:eastAsia="Times New Roman" w:hAnsi="Times New Roman"/>
          <w:b/>
          <w:color w:val="000000"/>
          <w:sz w:val="24"/>
          <w:lang w:val="ru-RU"/>
        </w:rPr>
        <w:t>1) Знания о физической культуре:</w:t>
      </w:r>
    </w:p>
    <w:p w:rsidR="00D22D38" w:rsidRPr="00A34486" w:rsidRDefault="00347A2E">
      <w:pPr>
        <w:autoSpaceDE w:val="0"/>
        <w:autoSpaceDN w:val="0"/>
        <w:spacing w:before="178" w:after="0" w:line="262" w:lineRule="auto"/>
        <w:ind w:left="420" w:right="288"/>
        <w:rPr>
          <w:lang w:val="ru-RU"/>
        </w:rPr>
      </w:pP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—  различать основные предметные области физической культуры (гимнастика, игры, туризм, спорт);</w:t>
      </w:r>
    </w:p>
    <w:p w:rsidR="00D22D38" w:rsidRPr="00A34486" w:rsidRDefault="00347A2E">
      <w:pPr>
        <w:autoSpaceDE w:val="0"/>
        <w:autoSpaceDN w:val="0"/>
        <w:spacing w:before="238" w:after="0"/>
        <w:ind w:left="420" w:right="144"/>
        <w:rPr>
          <w:lang w:val="ru-RU"/>
        </w:rPr>
      </w:pP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правила составления распорядка дня с использованием знаний принципов личной гигиены, требований к одежде и обуви для занятий физическими упражнениями в зале и на улице; иметь представление о здоровом образе жизни, о важности ведения активного образа жизни;</w:t>
      </w:r>
    </w:p>
    <w:p w:rsidR="00D22D38" w:rsidRPr="00A34486" w:rsidRDefault="00347A2E">
      <w:pPr>
        <w:autoSpaceDE w:val="0"/>
        <w:autoSpaceDN w:val="0"/>
        <w:spacing w:before="240" w:after="0" w:line="262" w:lineRule="auto"/>
        <w:ind w:left="420" w:right="1008"/>
        <w:rPr>
          <w:lang w:val="ru-RU"/>
        </w:rPr>
      </w:pP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—  знать и формулировать основные правила безопасного поведения в местах занятий физическими упражнениями (в спортивном зале, на спортивной площадке, в бассейне);</w:t>
      </w:r>
    </w:p>
    <w:p w:rsidR="00D22D38" w:rsidRPr="00A34486" w:rsidRDefault="00347A2E">
      <w:pPr>
        <w:autoSpaceDE w:val="0"/>
        <w:autoSpaceDN w:val="0"/>
        <w:spacing w:before="240" w:after="0" w:line="281" w:lineRule="auto"/>
        <w:ind w:left="420" w:right="288"/>
        <w:rPr>
          <w:lang w:val="ru-RU"/>
        </w:rPr>
      </w:pP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—  знать и формулировать простейшие правила закаливания и организации самостоятельных занятий физическими упражнениями, уметь применять их в повседневной жизни; понимать и раскрывать значение регулярного выполнения гимнастических упражнений для гармоничного развития; знать и описывать формы наблюдения за динамикой развития гибкости и </w:t>
      </w:r>
      <w:r w:rsidRPr="00A34486">
        <w:rPr>
          <w:lang w:val="ru-RU"/>
        </w:rPr>
        <w:br/>
      </w: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координационных способностей;</w:t>
      </w:r>
    </w:p>
    <w:p w:rsidR="00D22D38" w:rsidRPr="00A34486" w:rsidRDefault="00347A2E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—  знать основные виды разминки.</w:t>
      </w:r>
    </w:p>
    <w:p w:rsidR="00D22D38" w:rsidRPr="00A34486" w:rsidRDefault="00347A2E">
      <w:pPr>
        <w:tabs>
          <w:tab w:val="left" w:pos="180"/>
        </w:tabs>
        <w:autoSpaceDE w:val="0"/>
        <w:autoSpaceDN w:val="0"/>
        <w:spacing w:before="178" w:after="0" w:line="271" w:lineRule="auto"/>
        <w:ind w:right="1152"/>
        <w:rPr>
          <w:lang w:val="ru-RU"/>
        </w:rPr>
      </w:pPr>
      <w:r w:rsidRPr="00A34486">
        <w:rPr>
          <w:lang w:val="ru-RU"/>
        </w:rPr>
        <w:tab/>
      </w:r>
      <w:r w:rsidRPr="00A3448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2) Способы физкультурной деятельности: </w:t>
      </w:r>
      <w:r w:rsidRPr="00A34486">
        <w:rPr>
          <w:lang w:val="ru-RU"/>
        </w:rPr>
        <w:br/>
      </w:r>
      <w:r w:rsidRPr="00A34486">
        <w:rPr>
          <w:lang w:val="ru-RU"/>
        </w:rPr>
        <w:tab/>
      </w:r>
      <w:r w:rsidRPr="00A3448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Самостоятельные занятия общеразвивающими и </w:t>
      </w:r>
      <w:proofErr w:type="spellStart"/>
      <w:r w:rsidRPr="00A34486">
        <w:rPr>
          <w:rFonts w:ascii="Times New Roman" w:eastAsia="Times New Roman" w:hAnsi="Times New Roman"/>
          <w:i/>
          <w:color w:val="000000"/>
          <w:sz w:val="24"/>
          <w:lang w:val="ru-RU"/>
        </w:rPr>
        <w:t>здоровьеформирующими</w:t>
      </w:r>
      <w:proofErr w:type="spellEnd"/>
      <w:r w:rsidRPr="00A3448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физическими упражнениями:</w:t>
      </w:r>
    </w:p>
    <w:p w:rsidR="00D22D38" w:rsidRPr="00A34486" w:rsidRDefault="00347A2E">
      <w:pPr>
        <w:autoSpaceDE w:val="0"/>
        <w:autoSpaceDN w:val="0"/>
        <w:spacing w:before="178" w:after="0" w:line="262" w:lineRule="auto"/>
        <w:ind w:left="420" w:right="288"/>
        <w:rPr>
          <w:lang w:val="ru-RU"/>
        </w:rPr>
      </w:pP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выбирать гимнастические упражнения для формирования стопы, </w:t>
      </w:r>
      <w:proofErr w:type="gramStart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осанки</w:t>
      </w:r>
      <w:proofErr w:type="gramEnd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 в положении стоя, сидя и при ходьбе; упражнения для развития гибкости и координации;</w:t>
      </w:r>
    </w:p>
    <w:p w:rsidR="00D22D38" w:rsidRPr="00A34486" w:rsidRDefault="00347A2E">
      <w:pPr>
        <w:autoSpaceDE w:val="0"/>
        <w:autoSpaceDN w:val="0"/>
        <w:spacing w:before="238" w:after="0"/>
        <w:ind w:left="420" w:right="720"/>
        <w:rPr>
          <w:lang w:val="ru-RU"/>
        </w:rPr>
      </w:pP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составлять и выполнять индивидуальный распорядок дня с включением утренней гимнастики, физкультминуток, выполнения упражнений гимнастики; измерять и </w:t>
      </w:r>
      <w:r w:rsidRPr="00A34486">
        <w:rPr>
          <w:lang w:val="ru-RU"/>
        </w:rPr>
        <w:br/>
      </w: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демонстрировать в записи индивидуальные показатели длины и массы тела, сравнивать их значения с рекомендуемыми для гармоничного развития значениями.</w:t>
      </w:r>
    </w:p>
    <w:p w:rsidR="00D22D38" w:rsidRPr="00A34486" w:rsidRDefault="00347A2E">
      <w:pPr>
        <w:tabs>
          <w:tab w:val="left" w:pos="180"/>
        </w:tabs>
        <w:autoSpaceDE w:val="0"/>
        <w:autoSpaceDN w:val="0"/>
        <w:spacing w:before="178" w:after="0" w:line="262" w:lineRule="auto"/>
        <w:ind w:right="1296"/>
        <w:rPr>
          <w:lang w:val="ru-RU"/>
        </w:rPr>
      </w:pPr>
      <w:r w:rsidRPr="00A34486">
        <w:rPr>
          <w:lang w:val="ru-RU"/>
        </w:rPr>
        <w:tab/>
      </w:r>
      <w:r w:rsidRPr="00A34486">
        <w:rPr>
          <w:rFonts w:ascii="Times New Roman" w:eastAsia="Times New Roman" w:hAnsi="Times New Roman"/>
          <w:i/>
          <w:color w:val="000000"/>
          <w:sz w:val="24"/>
          <w:lang w:val="ru-RU"/>
        </w:rPr>
        <w:t>Самостоятельные развивающие, подвижные игры и спортивные эстафеты, строевые упражнения:</w:t>
      </w:r>
    </w:p>
    <w:p w:rsidR="00D22D38" w:rsidRPr="00A34486" w:rsidRDefault="00347A2E">
      <w:pPr>
        <w:autoSpaceDE w:val="0"/>
        <w:autoSpaceDN w:val="0"/>
        <w:spacing w:before="180" w:after="0" w:line="281" w:lineRule="auto"/>
        <w:ind w:left="420"/>
        <w:rPr>
          <w:lang w:val="ru-RU"/>
        </w:rPr>
      </w:pP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участвовать в спортивных эстафетах, развивающих подвижных играх, в том числе ролевых, с заданиями на выполнение движений под музыку и с использованием танцевальных шагов; выполнять игровые задания для знакомства с видами спорта, </w:t>
      </w: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плаванием, основами туристической деятельности; общаться и взаимодействовать в игровой деятельности; выполнять команды и строевые упражнения.</w:t>
      </w:r>
    </w:p>
    <w:p w:rsidR="00D22D38" w:rsidRPr="00A34486" w:rsidRDefault="00347A2E">
      <w:pPr>
        <w:autoSpaceDE w:val="0"/>
        <w:autoSpaceDN w:val="0"/>
        <w:spacing w:before="178" w:after="0" w:line="262" w:lineRule="auto"/>
        <w:ind w:left="180" w:right="5328"/>
        <w:rPr>
          <w:lang w:val="ru-RU"/>
        </w:rPr>
      </w:pPr>
      <w:r w:rsidRPr="00A3448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3) Физическое совершенствование: </w:t>
      </w:r>
      <w:r w:rsidRPr="00A34486">
        <w:rPr>
          <w:lang w:val="ru-RU"/>
        </w:rPr>
        <w:br/>
      </w:r>
      <w:r w:rsidRPr="00A34486">
        <w:rPr>
          <w:rFonts w:ascii="Times New Roman" w:eastAsia="Times New Roman" w:hAnsi="Times New Roman"/>
          <w:i/>
          <w:color w:val="000000"/>
          <w:sz w:val="24"/>
          <w:lang w:val="ru-RU"/>
        </w:rPr>
        <w:t>Физкультурно-оздоровительная деятельность:</w:t>
      </w:r>
    </w:p>
    <w:p w:rsidR="00D22D38" w:rsidRPr="00A34486" w:rsidRDefault="00347A2E">
      <w:pPr>
        <w:autoSpaceDE w:val="0"/>
        <w:autoSpaceDN w:val="0"/>
        <w:spacing w:before="178" w:after="0" w:line="262" w:lineRule="auto"/>
        <w:ind w:left="420" w:right="576"/>
        <w:rPr>
          <w:lang w:val="ru-RU"/>
        </w:rPr>
      </w:pP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—  осваивать технику выполнения гимнастических упражнений для формирования опорно-двигательного аппарата, включая гимнастический шаг, мягкий бег;</w:t>
      </w:r>
    </w:p>
    <w:p w:rsidR="00D22D38" w:rsidRPr="00A34486" w:rsidRDefault="00347A2E">
      <w:pPr>
        <w:autoSpaceDE w:val="0"/>
        <w:autoSpaceDN w:val="0"/>
        <w:spacing w:before="238" w:after="0" w:line="271" w:lineRule="auto"/>
        <w:ind w:left="420" w:right="144"/>
        <w:rPr>
          <w:lang w:val="ru-RU"/>
        </w:rPr>
      </w:pP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—  упражнения основной гимнастики на развитие физических качеств (гибкость, координация), эффективность развития которых приходится на возрастной период начальной школы, и развития силы, основанной на удержании собственного веса;</w:t>
      </w:r>
    </w:p>
    <w:p w:rsidR="00D22D38" w:rsidRPr="00A34486" w:rsidRDefault="00347A2E">
      <w:pPr>
        <w:autoSpaceDE w:val="0"/>
        <w:autoSpaceDN w:val="0"/>
        <w:spacing w:before="238" w:after="0" w:line="262" w:lineRule="auto"/>
        <w:ind w:left="420" w:right="288"/>
        <w:rPr>
          <w:lang w:val="ru-RU"/>
        </w:rPr>
      </w:pP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—  осваивать гимнастические упражнения на развитие моторики, координационно-скоростных способностей, в том числе с использованием гимнастических предметов (скакалка, мяч);</w:t>
      </w:r>
    </w:p>
    <w:p w:rsidR="00D22D38" w:rsidRPr="00A34486" w:rsidRDefault="00D22D38">
      <w:pPr>
        <w:autoSpaceDE w:val="0"/>
        <w:autoSpaceDN w:val="0"/>
        <w:spacing w:after="168" w:line="220" w:lineRule="exact"/>
        <w:rPr>
          <w:lang w:val="ru-RU"/>
        </w:rPr>
      </w:pPr>
    </w:p>
    <w:p w:rsidR="00D22D38" w:rsidRPr="00A34486" w:rsidRDefault="00347A2E">
      <w:pPr>
        <w:autoSpaceDE w:val="0"/>
        <w:autoSpaceDN w:val="0"/>
        <w:spacing w:after="0" w:line="271" w:lineRule="auto"/>
        <w:rPr>
          <w:lang w:val="ru-RU"/>
        </w:rPr>
      </w:pP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осваивать гимнастические упражнения, направленные на развитие жизненно важных навыков и умений (группировка, кувырки; повороты в обе стороны; равновесие на каждой ноге </w:t>
      </w:r>
      <w:r w:rsidRPr="00A34486">
        <w:rPr>
          <w:lang w:val="ru-RU"/>
        </w:rPr>
        <w:br/>
      </w: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попеременно; прыжки толчком с двух ног вперёд, назад, с поворотом в обе стороны;</w:t>
      </w:r>
    </w:p>
    <w:p w:rsidR="00D22D38" w:rsidRDefault="00347A2E">
      <w:pPr>
        <w:autoSpaceDE w:val="0"/>
        <w:autoSpaceDN w:val="0"/>
        <w:spacing w:before="238" w:after="0" w:line="23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—  осваивать способы игровой деятельности.</w:t>
      </w:r>
    </w:p>
    <w:p w:rsidR="00CE24F8" w:rsidRPr="00A34486" w:rsidRDefault="00CE24F8">
      <w:pPr>
        <w:autoSpaceDE w:val="0"/>
        <w:autoSpaceDN w:val="0"/>
        <w:spacing w:before="238" w:after="0" w:line="230" w:lineRule="auto"/>
        <w:rPr>
          <w:lang w:val="ru-RU"/>
        </w:rPr>
      </w:pPr>
    </w:p>
    <w:p w:rsidR="00D22D38" w:rsidRDefault="00D22D38">
      <w:pPr>
        <w:rPr>
          <w:lang w:val="ru-RU"/>
        </w:rPr>
      </w:pPr>
    </w:p>
    <w:p w:rsidR="0019353F" w:rsidRDefault="0019353F">
      <w:pPr>
        <w:rPr>
          <w:lang w:val="ru-RU"/>
        </w:rPr>
      </w:pPr>
    </w:p>
    <w:p w:rsidR="0019353F" w:rsidRDefault="0019353F">
      <w:pPr>
        <w:rPr>
          <w:lang w:val="ru-RU"/>
        </w:rPr>
      </w:pPr>
    </w:p>
    <w:p w:rsidR="0019353F" w:rsidRDefault="0019353F">
      <w:pPr>
        <w:rPr>
          <w:lang w:val="ru-RU"/>
        </w:rPr>
      </w:pPr>
    </w:p>
    <w:p w:rsidR="0019353F" w:rsidRDefault="0019353F">
      <w:pPr>
        <w:rPr>
          <w:lang w:val="ru-RU"/>
        </w:rPr>
      </w:pPr>
    </w:p>
    <w:p w:rsidR="0019353F" w:rsidRDefault="0019353F">
      <w:pPr>
        <w:rPr>
          <w:lang w:val="ru-RU"/>
        </w:rPr>
      </w:pPr>
    </w:p>
    <w:p w:rsidR="0019353F" w:rsidRDefault="0019353F">
      <w:pPr>
        <w:rPr>
          <w:lang w:val="ru-RU"/>
        </w:rPr>
      </w:pPr>
    </w:p>
    <w:p w:rsidR="0019353F" w:rsidRDefault="0019353F">
      <w:pPr>
        <w:rPr>
          <w:lang w:val="ru-RU"/>
        </w:rPr>
      </w:pPr>
    </w:p>
    <w:p w:rsidR="0019353F" w:rsidRDefault="0019353F">
      <w:pPr>
        <w:rPr>
          <w:lang w:val="ru-RU"/>
        </w:rPr>
      </w:pPr>
    </w:p>
    <w:p w:rsidR="0019353F" w:rsidRDefault="0019353F">
      <w:pPr>
        <w:rPr>
          <w:lang w:val="ru-RU"/>
        </w:rPr>
      </w:pPr>
    </w:p>
    <w:p w:rsidR="0019353F" w:rsidRDefault="0019353F">
      <w:pPr>
        <w:rPr>
          <w:lang w:val="ru-RU"/>
        </w:rPr>
      </w:pPr>
    </w:p>
    <w:p w:rsidR="0019353F" w:rsidRDefault="0019353F">
      <w:pPr>
        <w:rPr>
          <w:lang w:val="ru-RU"/>
        </w:rPr>
      </w:pPr>
    </w:p>
    <w:p w:rsidR="0019353F" w:rsidRDefault="0019353F">
      <w:pPr>
        <w:rPr>
          <w:lang w:val="ru-RU"/>
        </w:rPr>
      </w:pPr>
    </w:p>
    <w:p w:rsidR="0019353F" w:rsidRDefault="0019353F">
      <w:pPr>
        <w:rPr>
          <w:lang w:val="ru-RU"/>
        </w:rPr>
      </w:pPr>
    </w:p>
    <w:p w:rsidR="0019353F" w:rsidRDefault="0019353F">
      <w:pPr>
        <w:rPr>
          <w:lang w:val="ru-RU"/>
        </w:rPr>
      </w:pPr>
    </w:p>
    <w:p w:rsidR="0019353F" w:rsidRDefault="0019353F">
      <w:pPr>
        <w:rPr>
          <w:lang w:val="ru-RU"/>
        </w:rPr>
      </w:pPr>
    </w:p>
    <w:p w:rsidR="0019353F" w:rsidRDefault="0019353F">
      <w:pPr>
        <w:rPr>
          <w:lang w:val="ru-RU"/>
        </w:rPr>
      </w:pPr>
    </w:p>
    <w:p w:rsidR="0019353F" w:rsidRDefault="0019353F">
      <w:pPr>
        <w:rPr>
          <w:lang w:val="ru-RU"/>
        </w:rPr>
      </w:pPr>
    </w:p>
    <w:p w:rsidR="0019353F" w:rsidRDefault="0019353F">
      <w:pPr>
        <w:rPr>
          <w:lang w:val="ru-RU"/>
        </w:rPr>
      </w:pPr>
    </w:p>
    <w:p w:rsidR="0019353F" w:rsidRDefault="0019353F">
      <w:pPr>
        <w:rPr>
          <w:lang w:val="ru-RU"/>
        </w:rPr>
      </w:pPr>
    </w:p>
    <w:p w:rsidR="0019353F" w:rsidRDefault="0019353F">
      <w:pPr>
        <w:rPr>
          <w:lang w:val="ru-RU"/>
        </w:rPr>
      </w:pPr>
    </w:p>
    <w:p w:rsidR="0019353F" w:rsidRDefault="0019353F">
      <w:pPr>
        <w:rPr>
          <w:lang w:val="ru-RU"/>
        </w:rPr>
      </w:pPr>
    </w:p>
    <w:p w:rsidR="0019353F" w:rsidRDefault="0019353F">
      <w:pPr>
        <w:rPr>
          <w:lang w:val="ru-RU"/>
        </w:rPr>
      </w:pPr>
    </w:p>
    <w:p w:rsidR="0019353F" w:rsidRDefault="0019353F">
      <w:pPr>
        <w:rPr>
          <w:lang w:val="ru-RU"/>
        </w:rPr>
      </w:pPr>
    </w:p>
    <w:p w:rsidR="0019353F" w:rsidRPr="00A34486" w:rsidRDefault="0019353F">
      <w:pPr>
        <w:rPr>
          <w:lang w:val="ru-RU"/>
        </w:rPr>
        <w:sectPr w:rsidR="0019353F" w:rsidRPr="00A34486">
          <w:pgSz w:w="11900" w:h="16840"/>
          <w:pgMar w:top="388" w:right="754" w:bottom="1440" w:left="1086" w:header="720" w:footer="720" w:gutter="0"/>
          <w:cols w:space="720" w:equalWidth="0">
            <w:col w:w="10059" w:space="0"/>
          </w:cols>
          <w:docGrid w:linePitch="360"/>
        </w:sectPr>
      </w:pPr>
    </w:p>
    <w:p w:rsidR="00677C1E" w:rsidRDefault="00677C1E" w:rsidP="00CE24F8">
      <w:pPr>
        <w:rPr>
          <w:b/>
          <w:sz w:val="19"/>
        </w:rPr>
      </w:pPr>
      <w:r>
        <w:rPr>
          <w:b/>
          <w:sz w:val="19"/>
        </w:rPr>
        <w:lastRenderedPageBreak/>
        <w:t>ТЕМАТИЧЕСКОЕПЛАНИРОВАНИЕ</w:t>
      </w:r>
    </w:p>
    <w:p w:rsidR="00677C1E" w:rsidRDefault="00677C1E" w:rsidP="00677C1E">
      <w:pPr>
        <w:pStyle w:val="af"/>
        <w:rPr>
          <w:b/>
          <w:sz w:val="20"/>
        </w:rPr>
      </w:pPr>
    </w:p>
    <w:p w:rsidR="00677C1E" w:rsidRDefault="00677C1E" w:rsidP="00677C1E">
      <w:pPr>
        <w:pStyle w:val="af"/>
        <w:spacing w:before="8"/>
        <w:rPr>
          <w:b/>
          <w:sz w:val="11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4659"/>
        <w:gridCol w:w="528"/>
        <w:gridCol w:w="1104"/>
        <w:gridCol w:w="1140"/>
        <w:gridCol w:w="864"/>
        <w:gridCol w:w="3675"/>
        <w:gridCol w:w="1081"/>
        <w:gridCol w:w="2055"/>
      </w:tblGrid>
      <w:tr w:rsidR="00677C1E" w:rsidTr="00CE24F8">
        <w:trPr>
          <w:trHeight w:val="419"/>
        </w:trPr>
        <w:tc>
          <w:tcPr>
            <w:tcW w:w="396" w:type="dxa"/>
            <w:vMerge w:val="restart"/>
          </w:tcPr>
          <w:p w:rsidR="00677C1E" w:rsidRDefault="00677C1E" w:rsidP="00CE24F8">
            <w:pPr>
              <w:pStyle w:val="TableParagraph"/>
              <w:spacing w:before="0" w:line="309" w:lineRule="auto"/>
              <w:ind w:left="64" w:right="87"/>
              <w:rPr>
                <w:b/>
                <w:sz w:val="15"/>
              </w:rPr>
            </w:pPr>
            <w:r>
              <w:rPr>
                <w:b/>
                <w:sz w:val="15"/>
              </w:rPr>
              <w:t>№</w:t>
            </w:r>
            <w:r>
              <w:rPr>
                <w:b/>
                <w:spacing w:val="1"/>
                <w:sz w:val="15"/>
              </w:rPr>
              <w:t xml:space="preserve"> </w:t>
            </w:r>
            <w:proofErr w:type="gramStart"/>
            <w:r>
              <w:rPr>
                <w:b/>
                <w:sz w:val="15"/>
              </w:rPr>
              <w:t>п</w:t>
            </w:r>
            <w:proofErr w:type="gramEnd"/>
            <w:r>
              <w:rPr>
                <w:b/>
                <w:sz w:val="15"/>
              </w:rPr>
              <w:t>/п</w:t>
            </w:r>
          </w:p>
        </w:tc>
        <w:tc>
          <w:tcPr>
            <w:tcW w:w="4659" w:type="dxa"/>
            <w:vMerge w:val="restart"/>
          </w:tcPr>
          <w:p w:rsidR="00677C1E" w:rsidRDefault="00677C1E" w:rsidP="00CE24F8">
            <w:pPr>
              <w:pStyle w:val="TableParagraph"/>
              <w:spacing w:before="0" w:line="169" w:lineRule="exact"/>
              <w:ind w:left="64"/>
              <w:rPr>
                <w:b/>
                <w:sz w:val="15"/>
              </w:rPr>
            </w:pPr>
            <w:r>
              <w:rPr>
                <w:b/>
                <w:sz w:val="15"/>
              </w:rPr>
              <w:t>Наименование</w:t>
            </w:r>
            <w:r>
              <w:rPr>
                <w:b/>
                <w:spacing w:val="-2"/>
                <w:sz w:val="15"/>
              </w:rPr>
              <w:t xml:space="preserve"> </w:t>
            </w:r>
            <w:r>
              <w:rPr>
                <w:b/>
                <w:sz w:val="15"/>
              </w:rPr>
              <w:t>разделов</w:t>
            </w:r>
            <w:r>
              <w:rPr>
                <w:b/>
                <w:spacing w:val="-2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-5"/>
                <w:sz w:val="15"/>
              </w:rPr>
              <w:t xml:space="preserve"> </w:t>
            </w:r>
            <w:r>
              <w:rPr>
                <w:b/>
                <w:sz w:val="15"/>
              </w:rPr>
              <w:t>тем</w:t>
            </w:r>
            <w:r>
              <w:rPr>
                <w:b/>
                <w:spacing w:val="-4"/>
                <w:sz w:val="15"/>
              </w:rPr>
              <w:t xml:space="preserve"> </w:t>
            </w:r>
            <w:r>
              <w:rPr>
                <w:b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677C1E" w:rsidRDefault="00677C1E" w:rsidP="00CE24F8">
            <w:pPr>
              <w:pStyle w:val="TableParagraph"/>
              <w:spacing w:before="0" w:line="169" w:lineRule="exact"/>
              <w:ind w:left="65"/>
              <w:rPr>
                <w:b/>
                <w:sz w:val="15"/>
              </w:rPr>
            </w:pPr>
            <w:proofErr w:type="spellStart"/>
            <w:r>
              <w:rPr>
                <w:b/>
                <w:sz w:val="15"/>
              </w:rPr>
              <w:t>Количествочасов</w:t>
            </w:r>
            <w:proofErr w:type="spellEnd"/>
          </w:p>
        </w:tc>
        <w:tc>
          <w:tcPr>
            <w:tcW w:w="864" w:type="dxa"/>
            <w:vMerge w:val="restart"/>
          </w:tcPr>
          <w:p w:rsidR="00677C1E" w:rsidRDefault="00677C1E" w:rsidP="00CE24F8">
            <w:pPr>
              <w:pStyle w:val="TableParagraph"/>
              <w:spacing w:before="0" w:line="256" w:lineRule="auto"/>
              <w:ind w:left="65" w:right="135"/>
              <w:rPr>
                <w:b/>
                <w:sz w:val="15"/>
              </w:rPr>
            </w:pPr>
            <w:proofErr w:type="spellStart"/>
            <w:r>
              <w:rPr>
                <w:b/>
                <w:sz w:val="15"/>
              </w:rPr>
              <w:t>Датаизуч</w:t>
            </w:r>
            <w:proofErr w:type="spellEnd"/>
            <w:r>
              <w:rPr>
                <w:b/>
                <w:spacing w:val="-35"/>
                <w:sz w:val="15"/>
              </w:rPr>
              <w:t xml:space="preserve"> </w:t>
            </w:r>
            <w:proofErr w:type="spellStart"/>
            <w:r>
              <w:rPr>
                <w:b/>
                <w:sz w:val="15"/>
              </w:rPr>
              <w:t>ения</w:t>
            </w:r>
            <w:proofErr w:type="spellEnd"/>
          </w:p>
        </w:tc>
        <w:tc>
          <w:tcPr>
            <w:tcW w:w="3675" w:type="dxa"/>
            <w:vMerge w:val="restart"/>
          </w:tcPr>
          <w:p w:rsidR="00677C1E" w:rsidRDefault="00677C1E" w:rsidP="00CE24F8">
            <w:pPr>
              <w:pStyle w:val="TableParagraph"/>
              <w:spacing w:before="0" w:line="169" w:lineRule="exact"/>
              <w:ind w:left="65"/>
              <w:rPr>
                <w:b/>
                <w:sz w:val="15"/>
              </w:rPr>
            </w:pPr>
            <w:proofErr w:type="spellStart"/>
            <w:r>
              <w:rPr>
                <w:b/>
                <w:sz w:val="15"/>
              </w:rPr>
              <w:t>Видыдеятельности</w:t>
            </w:r>
            <w:proofErr w:type="spellEnd"/>
          </w:p>
        </w:tc>
        <w:tc>
          <w:tcPr>
            <w:tcW w:w="1081" w:type="dxa"/>
            <w:vMerge w:val="restart"/>
          </w:tcPr>
          <w:p w:rsidR="00677C1E" w:rsidRDefault="00677C1E" w:rsidP="00CE24F8">
            <w:pPr>
              <w:pStyle w:val="TableParagraph"/>
              <w:spacing w:before="0" w:line="288" w:lineRule="auto"/>
              <w:ind w:left="64" w:right="378"/>
              <w:jc w:val="both"/>
              <w:rPr>
                <w:b/>
                <w:sz w:val="15"/>
              </w:rPr>
            </w:pPr>
            <w:proofErr w:type="spellStart"/>
            <w:r>
              <w:rPr>
                <w:b/>
                <w:sz w:val="15"/>
              </w:rPr>
              <w:t>Виды</w:t>
            </w:r>
            <w:proofErr w:type="gramStart"/>
            <w:r>
              <w:rPr>
                <w:b/>
                <w:sz w:val="15"/>
              </w:rPr>
              <w:t>,ф</w:t>
            </w:r>
            <w:proofErr w:type="gramEnd"/>
            <w:r>
              <w:rPr>
                <w:b/>
                <w:sz w:val="15"/>
              </w:rPr>
              <w:t>о</w:t>
            </w:r>
            <w:proofErr w:type="spellEnd"/>
            <w:r>
              <w:rPr>
                <w:b/>
                <w:spacing w:val="-36"/>
                <w:sz w:val="15"/>
              </w:rPr>
              <w:t xml:space="preserve"> </w:t>
            </w:r>
            <w:proofErr w:type="spellStart"/>
            <w:r>
              <w:rPr>
                <w:b/>
                <w:sz w:val="15"/>
              </w:rPr>
              <w:t>рмыконт</w:t>
            </w:r>
            <w:proofErr w:type="spellEnd"/>
            <w:r>
              <w:rPr>
                <w:b/>
                <w:spacing w:val="-36"/>
                <w:sz w:val="15"/>
              </w:rPr>
              <w:t xml:space="preserve"> </w:t>
            </w:r>
            <w:r>
              <w:rPr>
                <w:b/>
                <w:sz w:val="15"/>
              </w:rPr>
              <w:t>роля</w:t>
            </w:r>
          </w:p>
        </w:tc>
        <w:tc>
          <w:tcPr>
            <w:tcW w:w="2055" w:type="dxa"/>
            <w:vMerge w:val="restart"/>
          </w:tcPr>
          <w:p w:rsidR="00677C1E" w:rsidRDefault="00677C1E" w:rsidP="00CE24F8">
            <w:pPr>
              <w:pStyle w:val="TableParagraph"/>
              <w:spacing w:before="0" w:line="256" w:lineRule="auto"/>
              <w:ind w:left="64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>Электронны</w:t>
            </w:r>
            <w:proofErr w:type="gramStart"/>
            <w:r>
              <w:rPr>
                <w:b/>
                <w:spacing w:val="-1"/>
                <w:sz w:val="15"/>
              </w:rPr>
              <w:t>е(</w:t>
            </w:r>
            <w:proofErr w:type="gramEnd"/>
            <w:r>
              <w:rPr>
                <w:b/>
                <w:spacing w:val="-1"/>
                <w:sz w:val="15"/>
              </w:rPr>
              <w:t>цифровые)об</w:t>
            </w:r>
            <w:r>
              <w:rPr>
                <w:b/>
                <w:spacing w:val="-35"/>
                <w:sz w:val="15"/>
              </w:rPr>
              <w:t xml:space="preserve"> </w:t>
            </w:r>
            <w:proofErr w:type="spellStart"/>
            <w:r>
              <w:rPr>
                <w:b/>
                <w:sz w:val="15"/>
              </w:rPr>
              <w:t>разовательныересурсы</w:t>
            </w:r>
            <w:proofErr w:type="spellEnd"/>
          </w:p>
        </w:tc>
      </w:tr>
      <w:tr w:rsidR="00677C1E" w:rsidTr="00CE24F8">
        <w:trPr>
          <w:trHeight w:val="539"/>
        </w:trPr>
        <w:tc>
          <w:tcPr>
            <w:tcW w:w="396" w:type="dxa"/>
            <w:vMerge/>
            <w:tcBorders>
              <w:top w:val="nil"/>
            </w:tcBorders>
          </w:tcPr>
          <w:p w:rsidR="00677C1E" w:rsidRDefault="00677C1E" w:rsidP="00CE24F8">
            <w:pPr>
              <w:rPr>
                <w:sz w:val="2"/>
                <w:szCs w:val="2"/>
              </w:rPr>
            </w:pPr>
          </w:p>
        </w:tc>
        <w:tc>
          <w:tcPr>
            <w:tcW w:w="4659" w:type="dxa"/>
            <w:vMerge/>
            <w:tcBorders>
              <w:top w:val="nil"/>
            </w:tcBorders>
          </w:tcPr>
          <w:p w:rsidR="00677C1E" w:rsidRDefault="00677C1E" w:rsidP="00CE24F8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677C1E" w:rsidRDefault="00677C1E" w:rsidP="00CE24F8">
            <w:pPr>
              <w:pStyle w:val="TableParagraph"/>
              <w:spacing w:before="0" w:line="169" w:lineRule="exact"/>
              <w:ind w:left="65"/>
              <w:rPr>
                <w:b/>
                <w:sz w:val="15"/>
              </w:rPr>
            </w:pPr>
            <w:r>
              <w:rPr>
                <w:b/>
                <w:sz w:val="15"/>
              </w:rPr>
              <w:t>всего</w:t>
            </w:r>
          </w:p>
        </w:tc>
        <w:tc>
          <w:tcPr>
            <w:tcW w:w="1104" w:type="dxa"/>
          </w:tcPr>
          <w:p w:rsidR="00677C1E" w:rsidRDefault="00677C1E" w:rsidP="00CE24F8">
            <w:pPr>
              <w:pStyle w:val="TableParagraph"/>
              <w:spacing w:before="0" w:line="261" w:lineRule="auto"/>
              <w:ind w:left="65" w:right="95"/>
              <w:rPr>
                <w:b/>
                <w:sz w:val="15"/>
              </w:rPr>
            </w:pPr>
            <w:r>
              <w:rPr>
                <w:b/>
                <w:sz w:val="15"/>
              </w:rPr>
              <w:t>контрольные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работы</w:t>
            </w:r>
          </w:p>
        </w:tc>
        <w:tc>
          <w:tcPr>
            <w:tcW w:w="1140" w:type="dxa"/>
          </w:tcPr>
          <w:p w:rsidR="00677C1E" w:rsidRDefault="00677C1E" w:rsidP="00CE24F8">
            <w:pPr>
              <w:pStyle w:val="TableParagraph"/>
              <w:spacing w:before="0" w:line="261" w:lineRule="auto"/>
              <w:ind w:left="65" w:right="96"/>
              <w:rPr>
                <w:b/>
                <w:sz w:val="15"/>
              </w:rPr>
            </w:pPr>
            <w:r>
              <w:rPr>
                <w:b/>
                <w:sz w:val="15"/>
              </w:rPr>
              <w:t>практические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:rsidR="00677C1E" w:rsidRDefault="00677C1E" w:rsidP="00CE24F8">
            <w:pPr>
              <w:rPr>
                <w:sz w:val="2"/>
                <w:szCs w:val="2"/>
              </w:rPr>
            </w:pPr>
          </w:p>
        </w:tc>
        <w:tc>
          <w:tcPr>
            <w:tcW w:w="3675" w:type="dxa"/>
            <w:vMerge/>
            <w:tcBorders>
              <w:top w:val="nil"/>
            </w:tcBorders>
          </w:tcPr>
          <w:p w:rsidR="00677C1E" w:rsidRDefault="00677C1E" w:rsidP="00CE24F8">
            <w:pPr>
              <w:rPr>
                <w:sz w:val="2"/>
                <w:szCs w:val="2"/>
              </w:rPr>
            </w:pPr>
          </w:p>
        </w:tc>
        <w:tc>
          <w:tcPr>
            <w:tcW w:w="1081" w:type="dxa"/>
            <w:vMerge/>
            <w:tcBorders>
              <w:top w:val="nil"/>
            </w:tcBorders>
          </w:tcPr>
          <w:p w:rsidR="00677C1E" w:rsidRDefault="00677C1E" w:rsidP="00CE24F8">
            <w:pPr>
              <w:rPr>
                <w:sz w:val="2"/>
                <w:szCs w:val="2"/>
              </w:rPr>
            </w:pPr>
          </w:p>
        </w:tc>
        <w:tc>
          <w:tcPr>
            <w:tcW w:w="2055" w:type="dxa"/>
            <w:vMerge/>
            <w:tcBorders>
              <w:top w:val="nil"/>
            </w:tcBorders>
          </w:tcPr>
          <w:p w:rsidR="00677C1E" w:rsidRDefault="00677C1E" w:rsidP="00CE24F8">
            <w:pPr>
              <w:rPr>
                <w:sz w:val="2"/>
                <w:szCs w:val="2"/>
              </w:rPr>
            </w:pPr>
          </w:p>
        </w:tc>
      </w:tr>
      <w:tr w:rsidR="00677C1E" w:rsidRPr="00CE24F8" w:rsidTr="00CE24F8">
        <w:trPr>
          <w:trHeight w:val="421"/>
        </w:trPr>
        <w:tc>
          <w:tcPr>
            <w:tcW w:w="15502" w:type="dxa"/>
            <w:gridSpan w:val="9"/>
          </w:tcPr>
          <w:p w:rsidR="00677C1E" w:rsidRDefault="00677C1E" w:rsidP="00CE24F8">
            <w:pPr>
              <w:pStyle w:val="TableParagraph"/>
              <w:spacing w:before="0" w:line="169" w:lineRule="exact"/>
              <w:ind w:left="64"/>
              <w:rPr>
                <w:b/>
                <w:sz w:val="15"/>
              </w:rPr>
            </w:pPr>
            <w:r>
              <w:rPr>
                <w:sz w:val="15"/>
              </w:rPr>
              <w:t>Раздел</w:t>
            </w:r>
            <w:proofErr w:type="gramStart"/>
            <w:r>
              <w:rPr>
                <w:sz w:val="15"/>
              </w:rPr>
              <w:t>1</w:t>
            </w:r>
            <w:proofErr w:type="gramEnd"/>
            <w:r>
              <w:rPr>
                <w:sz w:val="15"/>
              </w:rPr>
              <w:t>.</w:t>
            </w:r>
            <w:r>
              <w:rPr>
                <w:b/>
                <w:sz w:val="15"/>
              </w:rPr>
              <w:t>Знания</w:t>
            </w:r>
            <w:r>
              <w:rPr>
                <w:b/>
                <w:spacing w:val="31"/>
                <w:sz w:val="15"/>
              </w:rPr>
              <w:t xml:space="preserve"> </w:t>
            </w:r>
            <w:r>
              <w:rPr>
                <w:b/>
                <w:sz w:val="15"/>
              </w:rPr>
              <w:t>о</w:t>
            </w:r>
            <w:r>
              <w:rPr>
                <w:b/>
                <w:spacing w:val="-3"/>
                <w:sz w:val="15"/>
              </w:rPr>
              <w:t xml:space="preserve"> </w:t>
            </w:r>
            <w:r>
              <w:rPr>
                <w:b/>
                <w:sz w:val="15"/>
              </w:rPr>
              <w:t>физической</w:t>
            </w:r>
            <w:r>
              <w:rPr>
                <w:b/>
                <w:spacing w:val="-3"/>
                <w:sz w:val="15"/>
              </w:rPr>
              <w:t xml:space="preserve"> </w:t>
            </w:r>
            <w:r>
              <w:rPr>
                <w:b/>
                <w:sz w:val="15"/>
              </w:rPr>
              <w:t>культуре</w:t>
            </w:r>
          </w:p>
        </w:tc>
      </w:tr>
      <w:tr w:rsidR="00677C1E" w:rsidRPr="00CE24F8" w:rsidTr="00CE24F8">
        <w:trPr>
          <w:trHeight w:val="1320"/>
        </w:trPr>
        <w:tc>
          <w:tcPr>
            <w:tcW w:w="396" w:type="dxa"/>
          </w:tcPr>
          <w:p w:rsidR="00677C1E" w:rsidRDefault="00677C1E" w:rsidP="00CE24F8">
            <w:pPr>
              <w:pStyle w:val="TableParagraph"/>
              <w:spacing w:before="0" w:line="167" w:lineRule="exact"/>
              <w:ind w:left="49" w:right="71"/>
              <w:jc w:val="center"/>
              <w:rPr>
                <w:sz w:val="15"/>
              </w:rPr>
            </w:pPr>
            <w:r>
              <w:rPr>
                <w:sz w:val="15"/>
              </w:rPr>
              <w:t>1.1.</w:t>
            </w:r>
          </w:p>
        </w:tc>
        <w:tc>
          <w:tcPr>
            <w:tcW w:w="4659" w:type="dxa"/>
          </w:tcPr>
          <w:p w:rsidR="00677C1E" w:rsidRDefault="00677C1E" w:rsidP="00CE24F8">
            <w:pPr>
              <w:pStyle w:val="TableParagraph"/>
              <w:spacing w:before="0" w:line="264" w:lineRule="auto"/>
              <w:ind w:left="64" w:right="343"/>
              <w:rPr>
                <w:b/>
                <w:sz w:val="15"/>
              </w:rPr>
            </w:pPr>
            <w:r>
              <w:rPr>
                <w:b/>
                <w:sz w:val="15"/>
              </w:rPr>
              <w:t xml:space="preserve">Физическая </w:t>
            </w:r>
            <w:proofErr w:type="spellStart"/>
            <w:r>
              <w:rPr>
                <w:b/>
                <w:sz w:val="15"/>
              </w:rPr>
              <w:t>культура:Гимнастика</w:t>
            </w:r>
            <w:proofErr w:type="gramStart"/>
            <w:r>
              <w:rPr>
                <w:b/>
                <w:sz w:val="15"/>
              </w:rPr>
              <w:t>.И</w:t>
            </w:r>
            <w:proofErr w:type="gramEnd"/>
            <w:r>
              <w:rPr>
                <w:b/>
                <w:sz w:val="15"/>
              </w:rPr>
              <w:t>гры.Туризм.Спорт.В</w:t>
            </w:r>
            <w:proofErr w:type="spellEnd"/>
            <w:r>
              <w:rPr>
                <w:b/>
                <w:spacing w:val="1"/>
                <w:sz w:val="15"/>
              </w:rPr>
              <w:t xml:space="preserve"> </w:t>
            </w:r>
            <w:proofErr w:type="spellStart"/>
            <w:r>
              <w:rPr>
                <w:b/>
                <w:sz w:val="15"/>
              </w:rPr>
              <w:t>ажность</w:t>
            </w:r>
            <w:proofErr w:type="spellEnd"/>
            <w:r>
              <w:rPr>
                <w:b/>
                <w:sz w:val="15"/>
              </w:rPr>
              <w:t xml:space="preserve"> регулярных занятий физической культурой </w:t>
            </w:r>
            <w:proofErr w:type="spellStart"/>
            <w:r>
              <w:rPr>
                <w:b/>
                <w:sz w:val="15"/>
              </w:rPr>
              <w:t>врамках</w:t>
            </w:r>
            <w:proofErr w:type="spellEnd"/>
            <w:r>
              <w:rPr>
                <w:b/>
                <w:spacing w:val="-36"/>
                <w:sz w:val="15"/>
              </w:rPr>
              <w:t xml:space="preserve"> </w:t>
            </w:r>
            <w:r>
              <w:rPr>
                <w:b/>
                <w:sz w:val="15"/>
              </w:rPr>
              <w:t>учебной</w:t>
            </w:r>
            <w:r>
              <w:rPr>
                <w:b/>
                <w:spacing w:val="-2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-1"/>
                <w:sz w:val="15"/>
              </w:rPr>
              <w:t xml:space="preserve"> </w:t>
            </w:r>
            <w:r>
              <w:rPr>
                <w:b/>
                <w:sz w:val="15"/>
              </w:rPr>
              <w:t>внеурочной</w:t>
            </w:r>
            <w:r>
              <w:rPr>
                <w:b/>
                <w:spacing w:val="-1"/>
                <w:sz w:val="15"/>
              </w:rPr>
              <w:t xml:space="preserve"> </w:t>
            </w:r>
            <w:r>
              <w:rPr>
                <w:b/>
                <w:sz w:val="15"/>
              </w:rPr>
              <w:t>деятельности.</w:t>
            </w:r>
          </w:p>
          <w:p w:rsidR="00677C1E" w:rsidRDefault="00677C1E" w:rsidP="00CE24F8">
            <w:pPr>
              <w:pStyle w:val="TableParagraph"/>
              <w:spacing w:before="34"/>
              <w:ind w:left="64"/>
              <w:rPr>
                <w:b/>
                <w:sz w:val="15"/>
              </w:rPr>
            </w:pPr>
            <w:proofErr w:type="spellStart"/>
            <w:r>
              <w:rPr>
                <w:b/>
                <w:sz w:val="15"/>
              </w:rPr>
              <w:t>Основныеразделы</w:t>
            </w:r>
            <w:proofErr w:type="spellEnd"/>
            <w:r>
              <w:rPr>
                <w:b/>
                <w:spacing w:val="-4"/>
                <w:sz w:val="15"/>
              </w:rPr>
              <w:t xml:space="preserve"> </w:t>
            </w:r>
            <w:r>
              <w:rPr>
                <w:b/>
                <w:sz w:val="15"/>
              </w:rPr>
              <w:t>урока.</w:t>
            </w:r>
            <w:r>
              <w:rPr>
                <w:b/>
                <w:spacing w:val="-3"/>
                <w:sz w:val="15"/>
              </w:rPr>
              <w:t xml:space="preserve"> </w:t>
            </w:r>
            <w:r>
              <w:rPr>
                <w:b/>
                <w:sz w:val="15"/>
              </w:rPr>
              <w:t>ГТО</w:t>
            </w:r>
          </w:p>
        </w:tc>
        <w:tc>
          <w:tcPr>
            <w:tcW w:w="528" w:type="dxa"/>
          </w:tcPr>
          <w:p w:rsidR="00677C1E" w:rsidRDefault="00677C1E" w:rsidP="00CE24F8">
            <w:pPr>
              <w:pStyle w:val="TableParagraph"/>
              <w:spacing w:before="0" w:line="167" w:lineRule="exact"/>
              <w:ind w:left="103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04" w:type="dxa"/>
          </w:tcPr>
          <w:p w:rsidR="00677C1E" w:rsidRDefault="00677C1E" w:rsidP="00CE24F8">
            <w:pPr>
              <w:pStyle w:val="TableParagraph"/>
              <w:spacing w:before="0" w:line="167" w:lineRule="exact"/>
              <w:ind w:left="65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677C1E" w:rsidRDefault="00677C1E" w:rsidP="00CE24F8">
            <w:pPr>
              <w:pStyle w:val="TableParagraph"/>
              <w:spacing w:before="0" w:line="167" w:lineRule="exact"/>
              <w:ind w:left="65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 w:rsidR="00677C1E" w:rsidRDefault="00677C1E" w:rsidP="00CE24F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675" w:type="dxa"/>
          </w:tcPr>
          <w:p w:rsidR="00677C1E" w:rsidRDefault="00677C1E" w:rsidP="00CE24F8">
            <w:pPr>
              <w:pStyle w:val="TableParagraph"/>
              <w:spacing w:before="0" w:line="304" w:lineRule="auto"/>
              <w:ind w:left="65" w:right="314"/>
              <w:rPr>
                <w:sz w:val="15"/>
              </w:rPr>
            </w:pPr>
            <w:proofErr w:type="spellStart"/>
            <w:r>
              <w:rPr>
                <w:sz w:val="15"/>
              </w:rPr>
              <w:t>Находитьнеобходимуюинформациюпотемам</w:t>
            </w:r>
            <w:proofErr w:type="gramStart"/>
            <w:r>
              <w:rPr>
                <w:sz w:val="15"/>
              </w:rPr>
              <w:t>:Г</w:t>
            </w:r>
            <w:proofErr w:type="spellEnd"/>
            <w:proofErr w:type="gramEnd"/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имнастика</w:t>
            </w:r>
            <w:proofErr w:type="spellEnd"/>
            <w:r>
              <w:rPr>
                <w:sz w:val="15"/>
              </w:rPr>
              <w:t>.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Игры.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Туризм.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Спорт;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Определять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понятие: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Физическая</w:t>
            </w:r>
          </w:p>
          <w:p w:rsidR="00677C1E" w:rsidRDefault="00677C1E" w:rsidP="00CE24F8">
            <w:pPr>
              <w:pStyle w:val="TableParagraph"/>
              <w:spacing w:before="0" w:line="328" w:lineRule="auto"/>
              <w:ind w:left="65"/>
              <w:rPr>
                <w:sz w:val="15"/>
              </w:rPr>
            </w:pPr>
            <w:proofErr w:type="spellStart"/>
            <w:r>
              <w:rPr>
                <w:spacing w:val="-1"/>
                <w:sz w:val="15"/>
              </w:rPr>
              <w:t>культура</w:t>
            </w:r>
            <w:proofErr w:type="gramStart"/>
            <w:r>
              <w:rPr>
                <w:spacing w:val="-1"/>
                <w:sz w:val="15"/>
              </w:rPr>
              <w:t>;П</w:t>
            </w:r>
            <w:proofErr w:type="gramEnd"/>
            <w:r>
              <w:rPr>
                <w:spacing w:val="-1"/>
                <w:sz w:val="15"/>
              </w:rPr>
              <w:t>ониматьразницувзадачахфизическойкуль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турыиспорта</w:t>
            </w:r>
            <w:proofErr w:type="spellEnd"/>
            <w:r>
              <w:rPr>
                <w:sz w:val="15"/>
              </w:rPr>
              <w:t>;</w:t>
            </w:r>
          </w:p>
          <w:p w:rsidR="00677C1E" w:rsidRDefault="00677C1E" w:rsidP="00CE24F8">
            <w:pPr>
              <w:pStyle w:val="TableParagraph"/>
              <w:spacing w:before="0"/>
              <w:ind w:left="65"/>
              <w:rPr>
                <w:sz w:val="15"/>
              </w:rPr>
            </w:pPr>
            <w:proofErr w:type="spellStart"/>
            <w:r>
              <w:rPr>
                <w:sz w:val="15"/>
              </w:rPr>
              <w:t>Пониматьиформулироватьзадач</w:t>
            </w:r>
            <w:proofErr w:type="gramStart"/>
            <w:r>
              <w:rPr>
                <w:sz w:val="15"/>
              </w:rPr>
              <w:t>и«</w:t>
            </w:r>
            <w:proofErr w:type="gramEnd"/>
            <w:r>
              <w:rPr>
                <w:sz w:val="15"/>
              </w:rPr>
              <w:t>ГТО</w:t>
            </w:r>
            <w:proofErr w:type="spellEnd"/>
            <w:r>
              <w:rPr>
                <w:sz w:val="15"/>
              </w:rPr>
              <w:t>»;</w:t>
            </w:r>
          </w:p>
        </w:tc>
        <w:tc>
          <w:tcPr>
            <w:tcW w:w="1081" w:type="dxa"/>
          </w:tcPr>
          <w:p w:rsidR="00677C1E" w:rsidRDefault="00677C1E" w:rsidP="00CE24F8">
            <w:pPr>
              <w:pStyle w:val="TableParagraph"/>
              <w:spacing w:before="0" w:line="309" w:lineRule="auto"/>
              <w:ind w:left="64" w:right="487"/>
              <w:rPr>
                <w:sz w:val="15"/>
              </w:rPr>
            </w:pPr>
            <w:r>
              <w:rPr>
                <w:sz w:val="15"/>
              </w:rPr>
              <w:t>Устный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</w:p>
        </w:tc>
        <w:tc>
          <w:tcPr>
            <w:tcW w:w="2055" w:type="dxa"/>
          </w:tcPr>
          <w:p w:rsidR="00677C1E" w:rsidRDefault="00677C1E" w:rsidP="00CE24F8">
            <w:pPr>
              <w:pStyle w:val="TableParagraph"/>
              <w:spacing w:before="0" w:line="167" w:lineRule="exact"/>
              <w:ind w:left="81"/>
              <w:rPr>
                <w:sz w:val="15"/>
              </w:rPr>
            </w:pPr>
            <w:r>
              <w:rPr>
                <w:sz w:val="15"/>
              </w:rPr>
              <w:t>https://resh.edu.ru/subject/9/1/</w:t>
            </w:r>
          </w:p>
        </w:tc>
      </w:tr>
      <w:tr w:rsidR="00677C1E" w:rsidRPr="00CE24F8" w:rsidTr="00CE24F8">
        <w:trPr>
          <w:trHeight w:val="1883"/>
        </w:trPr>
        <w:tc>
          <w:tcPr>
            <w:tcW w:w="396" w:type="dxa"/>
          </w:tcPr>
          <w:p w:rsidR="00677C1E" w:rsidRDefault="00677C1E" w:rsidP="00CE24F8">
            <w:pPr>
              <w:pStyle w:val="TableParagraph"/>
              <w:spacing w:before="0" w:line="167" w:lineRule="exact"/>
              <w:ind w:left="49" w:right="71"/>
              <w:jc w:val="center"/>
              <w:rPr>
                <w:sz w:val="15"/>
              </w:rPr>
            </w:pPr>
            <w:r>
              <w:rPr>
                <w:sz w:val="15"/>
              </w:rPr>
              <w:t>1.2.</w:t>
            </w:r>
          </w:p>
        </w:tc>
        <w:tc>
          <w:tcPr>
            <w:tcW w:w="4659" w:type="dxa"/>
          </w:tcPr>
          <w:p w:rsidR="00677C1E" w:rsidRDefault="00677C1E" w:rsidP="00CE24F8">
            <w:pPr>
              <w:pStyle w:val="TableParagraph"/>
              <w:tabs>
                <w:tab w:val="left" w:pos="1427"/>
                <w:tab w:val="left" w:pos="2250"/>
                <w:tab w:val="left" w:pos="3404"/>
              </w:tabs>
              <w:spacing w:before="0" w:line="259" w:lineRule="auto"/>
              <w:ind w:left="64" w:right="-15"/>
              <w:rPr>
                <w:b/>
                <w:sz w:val="15"/>
              </w:rPr>
            </w:pPr>
            <w:proofErr w:type="spellStart"/>
            <w:r>
              <w:rPr>
                <w:b/>
                <w:sz w:val="15"/>
              </w:rPr>
              <w:t>Правилаповедениянаурокахфизическойкультуры</w:t>
            </w:r>
            <w:proofErr w:type="gramStart"/>
            <w:r>
              <w:rPr>
                <w:b/>
                <w:sz w:val="15"/>
              </w:rPr>
              <w:t>.О</w:t>
            </w:r>
            <w:proofErr w:type="gramEnd"/>
            <w:r>
              <w:rPr>
                <w:b/>
                <w:sz w:val="15"/>
              </w:rPr>
              <w:t>бщиепринц</w:t>
            </w:r>
            <w:proofErr w:type="spellEnd"/>
            <w:r>
              <w:rPr>
                <w:b/>
                <w:spacing w:val="1"/>
                <w:sz w:val="15"/>
              </w:rPr>
              <w:t xml:space="preserve"> </w:t>
            </w:r>
            <w:proofErr w:type="spellStart"/>
            <w:r>
              <w:rPr>
                <w:b/>
                <w:sz w:val="15"/>
              </w:rPr>
              <w:t>ипы</w:t>
            </w:r>
            <w:proofErr w:type="spellEnd"/>
            <w:r>
              <w:rPr>
                <w:b/>
                <w:spacing w:val="21"/>
                <w:sz w:val="15"/>
              </w:rPr>
              <w:t xml:space="preserve"> </w:t>
            </w:r>
            <w:r>
              <w:rPr>
                <w:b/>
                <w:sz w:val="15"/>
              </w:rPr>
              <w:t>выполнения</w:t>
            </w:r>
            <w:r>
              <w:rPr>
                <w:b/>
                <w:spacing w:val="21"/>
                <w:sz w:val="15"/>
              </w:rPr>
              <w:t xml:space="preserve"> </w:t>
            </w:r>
            <w:r>
              <w:rPr>
                <w:b/>
                <w:sz w:val="15"/>
              </w:rPr>
              <w:t>физических</w:t>
            </w:r>
            <w:r>
              <w:rPr>
                <w:b/>
                <w:spacing w:val="19"/>
                <w:sz w:val="15"/>
              </w:rPr>
              <w:t xml:space="preserve"> </w:t>
            </w:r>
            <w:r>
              <w:rPr>
                <w:b/>
                <w:sz w:val="15"/>
              </w:rPr>
              <w:t>упражнений.</w:t>
            </w:r>
            <w:r>
              <w:rPr>
                <w:b/>
                <w:spacing w:val="24"/>
                <w:sz w:val="15"/>
              </w:rPr>
              <w:t xml:space="preserve"> </w:t>
            </w:r>
            <w:r>
              <w:rPr>
                <w:b/>
                <w:sz w:val="15"/>
              </w:rPr>
              <w:t>Гимнастический</w:t>
            </w:r>
            <w:r>
              <w:rPr>
                <w:b/>
                <w:spacing w:val="21"/>
                <w:sz w:val="15"/>
              </w:rPr>
              <w:t xml:space="preserve"> </w:t>
            </w:r>
            <w:r>
              <w:rPr>
                <w:b/>
                <w:sz w:val="15"/>
              </w:rPr>
              <w:t>шаг.</w:t>
            </w:r>
            <w:r>
              <w:rPr>
                <w:b/>
                <w:spacing w:val="-34"/>
                <w:sz w:val="15"/>
              </w:rPr>
              <w:t xml:space="preserve"> </w:t>
            </w:r>
            <w:r>
              <w:rPr>
                <w:b/>
                <w:sz w:val="15"/>
              </w:rPr>
              <w:t>Гимнастический</w:t>
            </w:r>
            <w:r>
              <w:rPr>
                <w:b/>
                <w:sz w:val="15"/>
              </w:rPr>
              <w:tab/>
              <w:t>(мягкий)</w:t>
            </w:r>
            <w:r>
              <w:rPr>
                <w:b/>
                <w:sz w:val="15"/>
              </w:rPr>
              <w:tab/>
            </w:r>
            <w:proofErr w:type="spellStart"/>
            <w:r>
              <w:rPr>
                <w:b/>
                <w:sz w:val="15"/>
              </w:rPr>
              <w:t>бег</w:t>
            </w:r>
            <w:proofErr w:type="gramStart"/>
            <w:r>
              <w:rPr>
                <w:b/>
                <w:sz w:val="15"/>
              </w:rPr>
              <w:t>.О</w:t>
            </w:r>
            <w:proofErr w:type="gramEnd"/>
            <w:r>
              <w:rPr>
                <w:b/>
                <w:sz w:val="15"/>
              </w:rPr>
              <w:t>сновные</w:t>
            </w:r>
            <w:proofErr w:type="spellEnd"/>
            <w:r>
              <w:rPr>
                <w:b/>
                <w:sz w:val="15"/>
              </w:rPr>
              <w:tab/>
              <w:t>хореографические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позиции</w:t>
            </w:r>
          </w:p>
        </w:tc>
        <w:tc>
          <w:tcPr>
            <w:tcW w:w="528" w:type="dxa"/>
          </w:tcPr>
          <w:p w:rsidR="00677C1E" w:rsidRDefault="00677C1E" w:rsidP="00CE24F8">
            <w:pPr>
              <w:pStyle w:val="TableParagraph"/>
              <w:spacing w:before="0" w:line="167" w:lineRule="exact"/>
              <w:ind w:left="103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04" w:type="dxa"/>
          </w:tcPr>
          <w:p w:rsidR="00677C1E" w:rsidRDefault="00677C1E" w:rsidP="00CE24F8">
            <w:pPr>
              <w:pStyle w:val="TableParagraph"/>
              <w:spacing w:before="0" w:line="167" w:lineRule="exact"/>
              <w:ind w:left="65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677C1E" w:rsidRDefault="00677C1E" w:rsidP="00CE24F8">
            <w:pPr>
              <w:pStyle w:val="TableParagraph"/>
              <w:spacing w:before="0" w:line="167" w:lineRule="exact"/>
              <w:ind w:left="65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864" w:type="dxa"/>
          </w:tcPr>
          <w:p w:rsidR="00677C1E" w:rsidRDefault="00677C1E" w:rsidP="00CE24F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675" w:type="dxa"/>
          </w:tcPr>
          <w:p w:rsidR="00677C1E" w:rsidRDefault="00677C1E" w:rsidP="00CE24F8">
            <w:pPr>
              <w:pStyle w:val="TableParagraph"/>
              <w:spacing w:before="0" w:line="333" w:lineRule="auto"/>
              <w:ind w:left="65"/>
              <w:rPr>
                <w:sz w:val="15"/>
              </w:rPr>
            </w:pPr>
            <w:r>
              <w:rPr>
                <w:sz w:val="15"/>
              </w:rPr>
              <w:t>Формулировать общие принципы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pacing w:val="-1"/>
                <w:sz w:val="15"/>
              </w:rPr>
              <w:t>выполнениягимнастическихупражнений</w:t>
            </w:r>
            <w:proofErr w:type="spellEnd"/>
            <w:r>
              <w:rPr>
                <w:spacing w:val="-1"/>
                <w:sz w:val="15"/>
              </w:rPr>
              <w:t>;</w:t>
            </w:r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Пониматьиотличатьфизическиекачества</w:t>
            </w:r>
            <w:proofErr w:type="spellEnd"/>
          </w:p>
          <w:p w:rsidR="00677C1E" w:rsidRDefault="00677C1E" w:rsidP="00CE24F8">
            <w:pPr>
              <w:pStyle w:val="TableParagraph"/>
              <w:spacing w:before="0" w:line="142" w:lineRule="exact"/>
              <w:ind w:left="65"/>
              <w:rPr>
                <w:sz w:val="15"/>
              </w:rPr>
            </w:pPr>
            <w:r>
              <w:rPr>
                <w:sz w:val="15"/>
              </w:rPr>
              <w:t>«Гибкост</w:t>
            </w:r>
            <w:proofErr w:type="gramStart"/>
            <w:r>
              <w:rPr>
                <w:sz w:val="15"/>
              </w:rPr>
              <w:t>ь»</w:t>
            </w:r>
            <w:proofErr w:type="gramEnd"/>
            <w:r>
              <w:rPr>
                <w:sz w:val="15"/>
              </w:rPr>
              <w:t>и«Координация».</w:t>
            </w:r>
            <w:proofErr w:type="spellStart"/>
            <w:r>
              <w:rPr>
                <w:sz w:val="15"/>
              </w:rPr>
              <w:t>Описыватьформын</w:t>
            </w:r>
            <w:proofErr w:type="spellEnd"/>
          </w:p>
          <w:p w:rsidR="00677C1E" w:rsidRDefault="00677C1E" w:rsidP="00CE24F8">
            <w:pPr>
              <w:pStyle w:val="TableParagraph"/>
              <w:spacing w:before="30" w:line="290" w:lineRule="auto"/>
              <w:ind w:left="65" w:right="750"/>
              <w:rPr>
                <w:sz w:val="15"/>
              </w:rPr>
            </w:pPr>
            <w:proofErr w:type="spellStart"/>
            <w:r>
              <w:rPr>
                <w:sz w:val="15"/>
              </w:rPr>
              <w:t>аблюдения</w:t>
            </w:r>
            <w:proofErr w:type="spellEnd"/>
            <w:r>
              <w:rPr>
                <w:sz w:val="15"/>
              </w:rPr>
              <w:t xml:space="preserve"> за динамикой развития гибкости</w:t>
            </w:r>
            <w:r>
              <w:rPr>
                <w:spacing w:val="-36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икоординационныхспособностей</w:t>
            </w:r>
            <w:proofErr w:type="spellEnd"/>
            <w:r>
              <w:rPr>
                <w:sz w:val="15"/>
              </w:rPr>
              <w:t>;</w:t>
            </w:r>
          </w:p>
          <w:p w:rsidR="00677C1E" w:rsidRDefault="00677C1E" w:rsidP="00CE24F8">
            <w:pPr>
              <w:pStyle w:val="TableParagraph"/>
              <w:spacing w:before="0" w:line="261" w:lineRule="auto"/>
              <w:ind w:left="65"/>
              <w:rPr>
                <w:sz w:val="15"/>
              </w:rPr>
            </w:pPr>
            <w:proofErr w:type="spellStart"/>
            <w:r>
              <w:rPr>
                <w:spacing w:val="-1"/>
                <w:sz w:val="15"/>
              </w:rPr>
              <w:t>Пониматьираскрыватьосновныебезопасныеп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ринципы</w:t>
            </w:r>
            <w:proofErr w:type="spellEnd"/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поведения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уроках</w:t>
            </w:r>
            <w:r>
              <w:rPr>
                <w:spacing w:val="-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физическойкультуры</w:t>
            </w:r>
            <w:proofErr w:type="spellEnd"/>
            <w:r>
              <w:rPr>
                <w:sz w:val="15"/>
              </w:rPr>
              <w:t>;</w:t>
            </w:r>
          </w:p>
        </w:tc>
        <w:tc>
          <w:tcPr>
            <w:tcW w:w="1081" w:type="dxa"/>
          </w:tcPr>
          <w:p w:rsidR="00677C1E" w:rsidRDefault="00677C1E" w:rsidP="00CE24F8">
            <w:pPr>
              <w:pStyle w:val="TableParagraph"/>
              <w:spacing w:before="0" w:line="309" w:lineRule="auto"/>
              <w:ind w:left="64" w:right="487"/>
              <w:rPr>
                <w:sz w:val="15"/>
              </w:rPr>
            </w:pPr>
            <w:r>
              <w:rPr>
                <w:sz w:val="15"/>
              </w:rPr>
              <w:t>Устный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</w:p>
        </w:tc>
        <w:tc>
          <w:tcPr>
            <w:tcW w:w="2055" w:type="dxa"/>
          </w:tcPr>
          <w:p w:rsidR="00677C1E" w:rsidRDefault="00677C1E" w:rsidP="00CE24F8">
            <w:pPr>
              <w:pStyle w:val="TableParagraph"/>
              <w:spacing w:before="0" w:line="167" w:lineRule="exact"/>
              <w:ind w:left="81"/>
              <w:rPr>
                <w:sz w:val="15"/>
              </w:rPr>
            </w:pPr>
            <w:r>
              <w:rPr>
                <w:sz w:val="15"/>
              </w:rPr>
              <w:t>https://resh.edu.ru/subject/9/1/</w:t>
            </w:r>
          </w:p>
        </w:tc>
      </w:tr>
      <w:tr w:rsidR="00677C1E" w:rsidRPr="00CE24F8" w:rsidTr="00CE24F8">
        <w:trPr>
          <w:trHeight w:val="1886"/>
        </w:trPr>
        <w:tc>
          <w:tcPr>
            <w:tcW w:w="396" w:type="dxa"/>
          </w:tcPr>
          <w:p w:rsidR="00677C1E" w:rsidRDefault="00677C1E" w:rsidP="00CE24F8">
            <w:pPr>
              <w:pStyle w:val="TableParagraph"/>
              <w:spacing w:before="0" w:line="167" w:lineRule="exact"/>
              <w:ind w:left="49" w:right="71"/>
              <w:jc w:val="center"/>
              <w:rPr>
                <w:sz w:val="15"/>
              </w:rPr>
            </w:pPr>
            <w:r>
              <w:rPr>
                <w:sz w:val="15"/>
              </w:rPr>
              <w:t>1.3.</w:t>
            </w:r>
          </w:p>
        </w:tc>
        <w:tc>
          <w:tcPr>
            <w:tcW w:w="4659" w:type="dxa"/>
          </w:tcPr>
          <w:p w:rsidR="00677C1E" w:rsidRDefault="00677C1E" w:rsidP="00CE24F8">
            <w:pPr>
              <w:pStyle w:val="TableParagraph"/>
              <w:spacing w:before="0" w:line="259" w:lineRule="auto"/>
              <w:ind w:left="64"/>
              <w:rPr>
                <w:b/>
                <w:sz w:val="15"/>
              </w:rPr>
            </w:pPr>
            <w:proofErr w:type="spellStart"/>
            <w:r>
              <w:rPr>
                <w:b/>
                <w:sz w:val="15"/>
              </w:rPr>
              <w:t>Местодлязанятийфизическимиупражнениями</w:t>
            </w:r>
            <w:proofErr w:type="gramStart"/>
            <w:r>
              <w:rPr>
                <w:b/>
                <w:sz w:val="15"/>
              </w:rPr>
              <w:t>.С</w:t>
            </w:r>
            <w:proofErr w:type="gramEnd"/>
            <w:r>
              <w:rPr>
                <w:b/>
                <w:sz w:val="15"/>
              </w:rPr>
              <w:t>портивноеобо</w:t>
            </w:r>
            <w:proofErr w:type="spellEnd"/>
            <w:r>
              <w:rPr>
                <w:b/>
                <w:spacing w:val="1"/>
                <w:sz w:val="15"/>
              </w:rPr>
              <w:t xml:space="preserve"> </w:t>
            </w:r>
            <w:proofErr w:type="spellStart"/>
            <w:r>
              <w:rPr>
                <w:b/>
                <w:spacing w:val="-1"/>
                <w:sz w:val="15"/>
              </w:rPr>
              <w:t>рудованиеиинвентарь.Одеждадлязанятийфизическимиупражн</w:t>
            </w:r>
            <w:proofErr w:type="spellEnd"/>
            <w:r>
              <w:rPr>
                <w:b/>
                <w:sz w:val="15"/>
              </w:rPr>
              <w:t xml:space="preserve"> </w:t>
            </w:r>
            <w:proofErr w:type="spellStart"/>
            <w:r>
              <w:rPr>
                <w:b/>
                <w:sz w:val="15"/>
              </w:rPr>
              <w:t>ениями</w:t>
            </w:r>
            <w:proofErr w:type="spellEnd"/>
            <w:r>
              <w:rPr>
                <w:b/>
                <w:sz w:val="15"/>
              </w:rPr>
              <w:t xml:space="preserve">. Техника безопасности при </w:t>
            </w:r>
            <w:proofErr w:type="spellStart"/>
            <w:r>
              <w:rPr>
                <w:b/>
                <w:sz w:val="15"/>
              </w:rPr>
              <w:t>выполнениифизических</w:t>
            </w:r>
            <w:proofErr w:type="spellEnd"/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упражнений, проведении</w:t>
            </w:r>
            <w:r>
              <w:rPr>
                <w:b/>
                <w:spacing w:val="-3"/>
                <w:sz w:val="15"/>
              </w:rPr>
              <w:t xml:space="preserve"> </w:t>
            </w:r>
            <w:r>
              <w:rPr>
                <w:b/>
                <w:sz w:val="15"/>
              </w:rPr>
              <w:t>игр и</w:t>
            </w:r>
            <w:r>
              <w:rPr>
                <w:b/>
                <w:spacing w:val="-3"/>
                <w:sz w:val="15"/>
              </w:rPr>
              <w:t xml:space="preserve"> </w:t>
            </w:r>
            <w:proofErr w:type="spellStart"/>
            <w:r>
              <w:rPr>
                <w:b/>
                <w:sz w:val="15"/>
              </w:rPr>
              <w:t>спортивныхэстафет</w:t>
            </w:r>
            <w:proofErr w:type="spellEnd"/>
          </w:p>
        </w:tc>
        <w:tc>
          <w:tcPr>
            <w:tcW w:w="528" w:type="dxa"/>
          </w:tcPr>
          <w:p w:rsidR="00677C1E" w:rsidRDefault="00677C1E" w:rsidP="00CE24F8">
            <w:pPr>
              <w:pStyle w:val="TableParagraph"/>
              <w:spacing w:before="0" w:line="167" w:lineRule="exact"/>
              <w:ind w:left="103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04" w:type="dxa"/>
          </w:tcPr>
          <w:p w:rsidR="00677C1E" w:rsidRDefault="00677C1E" w:rsidP="00CE24F8">
            <w:pPr>
              <w:pStyle w:val="TableParagraph"/>
              <w:spacing w:before="0" w:line="167" w:lineRule="exact"/>
              <w:ind w:left="65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677C1E" w:rsidRDefault="00677C1E" w:rsidP="00CE24F8">
            <w:pPr>
              <w:pStyle w:val="TableParagraph"/>
              <w:spacing w:before="0" w:line="167" w:lineRule="exact"/>
              <w:ind w:left="65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 w:rsidR="00677C1E" w:rsidRDefault="00677C1E" w:rsidP="00CE24F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675" w:type="dxa"/>
          </w:tcPr>
          <w:p w:rsidR="00677C1E" w:rsidRDefault="00677C1E" w:rsidP="00CE24F8">
            <w:pPr>
              <w:pStyle w:val="TableParagraph"/>
              <w:spacing w:before="47"/>
              <w:ind w:left="65"/>
              <w:rPr>
                <w:sz w:val="15"/>
              </w:rPr>
            </w:pPr>
            <w:r>
              <w:rPr>
                <w:sz w:val="15"/>
              </w:rPr>
              <w:t>Формулировать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общие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принципы</w:t>
            </w:r>
          </w:p>
          <w:p w:rsidR="00677C1E" w:rsidRDefault="00677C1E" w:rsidP="00CE24F8">
            <w:pPr>
              <w:pStyle w:val="TableParagraph"/>
              <w:spacing w:before="46" w:line="304" w:lineRule="auto"/>
              <w:ind w:left="65"/>
              <w:rPr>
                <w:sz w:val="15"/>
              </w:rPr>
            </w:pPr>
            <w:proofErr w:type="spellStart"/>
            <w:r>
              <w:rPr>
                <w:spacing w:val="-1"/>
                <w:sz w:val="15"/>
              </w:rPr>
              <w:t>выполнениягимнастическихупражнений</w:t>
            </w:r>
            <w:proofErr w:type="spellEnd"/>
            <w:r>
              <w:rPr>
                <w:spacing w:val="-1"/>
                <w:sz w:val="15"/>
              </w:rPr>
              <w:t>;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Определять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состав одежды</w:t>
            </w:r>
            <w:r>
              <w:rPr>
                <w:spacing w:val="-3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для</w:t>
            </w:r>
            <w:proofErr w:type="gramEnd"/>
          </w:p>
          <w:p w:rsidR="00677C1E" w:rsidRDefault="00677C1E" w:rsidP="00CE24F8">
            <w:pPr>
              <w:pStyle w:val="TableParagraph"/>
              <w:spacing w:before="8" w:line="261" w:lineRule="auto"/>
              <w:ind w:left="65" w:right="314"/>
              <w:rPr>
                <w:sz w:val="15"/>
              </w:rPr>
            </w:pPr>
            <w:proofErr w:type="spellStart"/>
            <w:r>
              <w:rPr>
                <w:sz w:val="15"/>
              </w:rPr>
              <w:t>занятийфизическими</w:t>
            </w:r>
            <w:proofErr w:type="spellEnd"/>
            <w:r>
              <w:rPr>
                <w:sz w:val="15"/>
              </w:rPr>
              <w:t xml:space="preserve"> упражнениями, </w:t>
            </w:r>
            <w:proofErr w:type="gramStart"/>
            <w:r>
              <w:rPr>
                <w:sz w:val="15"/>
              </w:rPr>
              <w:t>основной</w:t>
            </w:r>
            <w:proofErr w:type="gramEnd"/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переченьнеобходимого</w:t>
            </w:r>
            <w:proofErr w:type="spellEnd"/>
            <w:r>
              <w:rPr>
                <w:sz w:val="15"/>
              </w:rPr>
              <w:t xml:space="preserve"> спортивного оборудования</w:t>
            </w:r>
            <w:r>
              <w:rPr>
                <w:spacing w:val="-35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иинвентаря</w:t>
            </w:r>
            <w:proofErr w:type="spellEnd"/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для занятий основной</w:t>
            </w:r>
          </w:p>
          <w:p w:rsidR="00677C1E" w:rsidRDefault="00677C1E" w:rsidP="00CE24F8">
            <w:pPr>
              <w:pStyle w:val="TableParagraph"/>
              <w:spacing w:before="0" w:line="261" w:lineRule="auto"/>
              <w:ind w:left="65" w:right="538"/>
              <w:rPr>
                <w:sz w:val="15"/>
              </w:rPr>
            </w:pPr>
            <w:proofErr w:type="spellStart"/>
            <w:r>
              <w:rPr>
                <w:sz w:val="15"/>
              </w:rPr>
              <w:t>гимнастикой</w:t>
            </w:r>
            <w:proofErr w:type="gramStart"/>
            <w:r>
              <w:rPr>
                <w:sz w:val="15"/>
              </w:rPr>
              <w:t>;П</w:t>
            </w:r>
            <w:proofErr w:type="gramEnd"/>
            <w:r>
              <w:rPr>
                <w:sz w:val="15"/>
              </w:rPr>
              <w:t>онимать</w:t>
            </w:r>
            <w:proofErr w:type="spellEnd"/>
            <w:r>
              <w:rPr>
                <w:sz w:val="15"/>
              </w:rPr>
              <w:t xml:space="preserve"> и раскрывать основные</w:t>
            </w:r>
            <w:r>
              <w:rPr>
                <w:spacing w:val="-35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безопасныепринципы</w:t>
            </w:r>
            <w:proofErr w:type="spellEnd"/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поведения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уроках</w:t>
            </w:r>
          </w:p>
          <w:p w:rsidR="00677C1E" w:rsidRDefault="00677C1E" w:rsidP="00CE24F8">
            <w:pPr>
              <w:pStyle w:val="TableParagraph"/>
              <w:spacing w:before="0" w:line="168" w:lineRule="exact"/>
              <w:ind w:left="65"/>
              <w:rPr>
                <w:sz w:val="15"/>
              </w:rPr>
            </w:pPr>
            <w:proofErr w:type="spellStart"/>
            <w:r>
              <w:rPr>
                <w:sz w:val="15"/>
              </w:rPr>
              <w:t>физическойкультуры</w:t>
            </w:r>
            <w:proofErr w:type="spellEnd"/>
            <w:r>
              <w:rPr>
                <w:sz w:val="15"/>
              </w:rPr>
              <w:t>;</w:t>
            </w:r>
          </w:p>
        </w:tc>
        <w:tc>
          <w:tcPr>
            <w:tcW w:w="1081" w:type="dxa"/>
          </w:tcPr>
          <w:p w:rsidR="00677C1E" w:rsidRDefault="00677C1E" w:rsidP="00CE24F8">
            <w:pPr>
              <w:pStyle w:val="TableParagraph"/>
              <w:spacing w:before="0" w:line="307" w:lineRule="auto"/>
              <w:ind w:left="64" w:right="487"/>
              <w:rPr>
                <w:sz w:val="15"/>
              </w:rPr>
            </w:pPr>
            <w:r>
              <w:rPr>
                <w:sz w:val="15"/>
              </w:rPr>
              <w:t>Устный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</w:p>
        </w:tc>
        <w:tc>
          <w:tcPr>
            <w:tcW w:w="2055" w:type="dxa"/>
          </w:tcPr>
          <w:p w:rsidR="00677C1E" w:rsidRDefault="00677C1E" w:rsidP="00CE24F8">
            <w:pPr>
              <w:pStyle w:val="TableParagraph"/>
              <w:spacing w:before="0" w:line="167" w:lineRule="exact"/>
              <w:ind w:left="81"/>
              <w:rPr>
                <w:sz w:val="15"/>
              </w:rPr>
            </w:pPr>
            <w:r>
              <w:rPr>
                <w:sz w:val="15"/>
              </w:rPr>
              <w:t>https://resh.edu.ru/subject/9/1/</w:t>
            </w:r>
          </w:p>
        </w:tc>
      </w:tr>
      <w:tr w:rsidR="00677C1E" w:rsidRPr="00CE24F8" w:rsidTr="00CE24F8">
        <w:trPr>
          <w:trHeight w:val="1135"/>
        </w:trPr>
        <w:tc>
          <w:tcPr>
            <w:tcW w:w="396" w:type="dxa"/>
          </w:tcPr>
          <w:p w:rsidR="00677C1E" w:rsidRDefault="00677C1E" w:rsidP="00CE24F8">
            <w:pPr>
              <w:pStyle w:val="TableParagraph"/>
              <w:spacing w:before="0" w:line="167" w:lineRule="exact"/>
              <w:ind w:left="49" w:right="71"/>
              <w:jc w:val="center"/>
              <w:rPr>
                <w:sz w:val="15"/>
              </w:rPr>
            </w:pPr>
            <w:r>
              <w:rPr>
                <w:sz w:val="15"/>
              </w:rPr>
              <w:t>1.4.</w:t>
            </w:r>
          </w:p>
        </w:tc>
        <w:tc>
          <w:tcPr>
            <w:tcW w:w="4659" w:type="dxa"/>
          </w:tcPr>
          <w:p w:rsidR="00677C1E" w:rsidRDefault="00677C1E" w:rsidP="00CE24F8">
            <w:pPr>
              <w:pStyle w:val="TableParagraph"/>
              <w:spacing w:before="0" w:line="256" w:lineRule="auto"/>
              <w:ind w:left="64"/>
              <w:rPr>
                <w:b/>
                <w:sz w:val="15"/>
              </w:rPr>
            </w:pPr>
            <w:proofErr w:type="spellStart"/>
            <w:r>
              <w:rPr>
                <w:b/>
                <w:spacing w:val="-1"/>
                <w:sz w:val="15"/>
              </w:rPr>
              <w:t>Распорядокдня</w:t>
            </w:r>
            <w:proofErr w:type="gramStart"/>
            <w:r>
              <w:rPr>
                <w:b/>
                <w:spacing w:val="-1"/>
                <w:sz w:val="15"/>
              </w:rPr>
              <w:t>.Л</w:t>
            </w:r>
            <w:proofErr w:type="gramEnd"/>
            <w:r>
              <w:rPr>
                <w:b/>
                <w:spacing w:val="-1"/>
                <w:sz w:val="15"/>
              </w:rPr>
              <w:t>ичнаягигиена.Основныеправилаличнойгигие</w:t>
            </w:r>
            <w:proofErr w:type="spellEnd"/>
            <w:r>
              <w:rPr>
                <w:b/>
                <w:sz w:val="15"/>
              </w:rPr>
              <w:t xml:space="preserve"> </w:t>
            </w:r>
            <w:proofErr w:type="spellStart"/>
            <w:r>
              <w:rPr>
                <w:b/>
                <w:sz w:val="15"/>
              </w:rPr>
              <w:t>ны.Закаливание</w:t>
            </w:r>
            <w:proofErr w:type="spellEnd"/>
            <w:r>
              <w:rPr>
                <w:b/>
                <w:sz w:val="15"/>
              </w:rPr>
              <w:t>.</w:t>
            </w:r>
          </w:p>
        </w:tc>
        <w:tc>
          <w:tcPr>
            <w:tcW w:w="528" w:type="dxa"/>
          </w:tcPr>
          <w:p w:rsidR="00677C1E" w:rsidRDefault="00677C1E" w:rsidP="00CE24F8">
            <w:pPr>
              <w:pStyle w:val="TableParagraph"/>
              <w:spacing w:before="0" w:line="167" w:lineRule="exact"/>
              <w:ind w:left="65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04" w:type="dxa"/>
          </w:tcPr>
          <w:p w:rsidR="00677C1E" w:rsidRDefault="00677C1E" w:rsidP="00CE24F8">
            <w:pPr>
              <w:pStyle w:val="TableParagraph"/>
              <w:spacing w:before="0" w:line="167" w:lineRule="exact"/>
              <w:ind w:left="65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677C1E" w:rsidRDefault="00677C1E" w:rsidP="00CE24F8">
            <w:pPr>
              <w:pStyle w:val="TableParagraph"/>
              <w:spacing w:before="0" w:line="167" w:lineRule="exact"/>
              <w:ind w:left="65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 w:rsidR="00677C1E" w:rsidRDefault="00677C1E" w:rsidP="00CE24F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675" w:type="dxa"/>
          </w:tcPr>
          <w:p w:rsidR="00677C1E" w:rsidRDefault="00677C1E" w:rsidP="00CE24F8">
            <w:pPr>
              <w:pStyle w:val="TableParagraph"/>
              <w:spacing w:before="0" w:line="167" w:lineRule="exact"/>
              <w:ind w:left="65"/>
              <w:rPr>
                <w:sz w:val="15"/>
              </w:rPr>
            </w:pPr>
            <w:proofErr w:type="spellStart"/>
            <w:r>
              <w:rPr>
                <w:sz w:val="15"/>
              </w:rPr>
              <w:t>Определятьикраткохарактеризоватьпонятие</w:t>
            </w:r>
            <w:proofErr w:type="spellEnd"/>
          </w:p>
          <w:p w:rsidR="00677C1E" w:rsidRDefault="00677C1E" w:rsidP="00CE24F8">
            <w:pPr>
              <w:pStyle w:val="TableParagraph"/>
              <w:spacing w:before="62"/>
              <w:ind w:left="65"/>
              <w:rPr>
                <w:sz w:val="15"/>
              </w:rPr>
            </w:pPr>
            <w:r>
              <w:rPr>
                <w:sz w:val="15"/>
              </w:rPr>
              <w:t>«</w:t>
            </w:r>
            <w:proofErr w:type="spellStart"/>
            <w:r>
              <w:rPr>
                <w:sz w:val="15"/>
              </w:rPr>
              <w:t>Здоровыйобразжизни</w:t>
            </w:r>
            <w:proofErr w:type="spellEnd"/>
            <w:r>
              <w:rPr>
                <w:sz w:val="15"/>
              </w:rPr>
              <w:t>»;</w:t>
            </w:r>
          </w:p>
          <w:p w:rsidR="00677C1E" w:rsidRDefault="00677C1E" w:rsidP="00CE24F8">
            <w:pPr>
              <w:pStyle w:val="TableParagraph"/>
              <w:spacing w:before="78"/>
              <w:ind w:left="65"/>
              <w:rPr>
                <w:sz w:val="15"/>
              </w:rPr>
            </w:pPr>
            <w:proofErr w:type="spellStart"/>
            <w:r>
              <w:rPr>
                <w:sz w:val="15"/>
              </w:rPr>
              <w:t>Уметьсоставлятьраспорядокдня</w:t>
            </w:r>
            <w:proofErr w:type="spellEnd"/>
            <w:r>
              <w:rPr>
                <w:sz w:val="15"/>
              </w:rPr>
              <w:t>;</w:t>
            </w:r>
          </w:p>
          <w:p w:rsidR="00677C1E" w:rsidRDefault="00677C1E" w:rsidP="00CE24F8">
            <w:pPr>
              <w:pStyle w:val="TableParagraph"/>
              <w:spacing w:before="23" w:line="220" w:lineRule="atLeast"/>
              <w:ind w:left="65" w:right="538"/>
              <w:rPr>
                <w:sz w:val="15"/>
              </w:rPr>
            </w:pPr>
            <w:proofErr w:type="spellStart"/>
            <w:r>
              <w:rPr>
                <w:spacing w:val="-1"/>
                <w:sz w:val="15"/>
              </w:rPr>
              <w:t>Знатьправилаличнойгигиеныиправилазакалива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ния</w:t>
            </w:r>
            <w:proofErr w:type="spellEnd"/>
            <w:r>
              <w:rPr>
                <w:sz w:val="15"/>
              </w:rPr>
              <w:t>;</w:t>
            </w:r>
          </w:p>
        </w:tc>
        <w:tc>
          <w:tcPr>
            <w:tcW w:w="1081" w:type="dxa"/>
          </w:tcPr>
          <w:p w:rsidR="00677C1E" w:rsidRDefault="00677C1E" w:rsidP="00CE24F8">
            <w:pPr>
              <w:pStyle w:val="TableParagraph"/>
              <w:spacing w:before="0" w:line="309" w:lineRule="auto"/>
              <w:ind w:left="64" w:right="487"/>
              <w:rPr>
                <w:sz w:val="15"/>
              </w:rPr>
            </w:pPr>
            <w:r>
              <w:rPr>
                <w:sz w:val="15"/>
              </w:rPr>
              <w:t>Устный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</w:p>
        </w:tc>
        <w:tc>
          <w:tcPr>
            <w:tcW w:w="2055" w:type="dxa"/>
          </w:tcPr>
          <w:p w:rsidR="00677C1E" w:rsidRDefault="00677C1E" w:rsidP="00CE24F8">
            <w:pPr>
              <w:pStyle w:val="TableParagraph"/>
              <w:spacing w:before="0" w:line="167" w:lineRule="exact"/>
              <w:ind w:left="81"/>
              <w:rPr>
                <w:sz w:val="15"/>
              </w:rPr>
            </w:pPr>
            <w:r>
              <w:rPr>
                <w:sz w:val="15"/>
              </w:rPr>
              <w:t>https://resh.edu.ru/subject/9/1/</w:t>
            </w:r>
          </w:p>
        </w:tc>
      </w:tr>
      <w:tr w:rsidR="00677C1E" w:rsidRPr="00CE24F8" w:rsidTr="00CE24F8">
        <w:trPr>
          <w:trHeight w:val="542"/>
        </w:trPr>
        <w:tc>
          <w:tcPr>
            <w:tcW w:w="396" w:type="dxa"/>
          </w:tcPr>
          <w:p w:rsidR="00677C1E" w:rsidRDefault="00677C1E" w:rsidP="00CE24F8">
            <w:pPr>
              <w:pStyle w:val="TableParagraph"/>
              <w:spacing w:before="0" w:line="169" w:lineRule="exact"/>
              <w:ind w:left="49" w:right="71"/>
              <w:jc w:val="center"/>
              <w:rPr>
                <w:sz w:val="15"/>
              </w:rPr>
            </w:pPr>
            <w:r>
              <w:rPr>
                <w:sz w:val="15"/>
              </w:rPr>
              <w:t>1.5.</w:t>
            </w:r>
          </w:p>
        </w:tc>
        <w:tc>
          <w:tcPr>
            <w:tcW w:w="4659" w:type="dxa"/>
          </w:tcPr>
          <w:p w:rsidR="00677C1E" w:rsidRDefault="00677C1E" w:rsidP="00CE24F8">
            <w:pPr>
              <w:pStyle w:val="TableParagraph"/>
              <w:spacing w:before="0" w:line="171" w:lineRule="exact"/>
              <w:ind w:left="64"/>
              <w:rPr>
                <w:b/>
                <w:sz w:val="15"/>
              </w:rPr>
            </w:pPr>
            <w:proofErr w:type="spellStart"/>
            <w:r>
              <w:rPr>
                <w:b/>
                <w:sz w:val="15"/>
              </w:rPr>
              <w:t>Строевыекоманды</w:t>
            </w:r>
            <w:proofErr w:type="gramStart"/>
            <w:r>
              <w:rPr>
                <w:b/>
                <w:sz w:val="15"/>
              </w:rPr>
              <w:t>,в</w:t>
            </w:r>
            <w:proofErr w:type="gramEnd"/>
            <w:r>
              <w:rPr>
                <w:b/>
                <w:sz w:val="15"/>
              </w:rPr>
              <w:t>идыпостроения,расчёта</w:t>
            </w:r>
            <w:proofErr w:type="spellEnd"/>
          </w:p>
        </w:tc>
        <w:tc>
          <w:tcPr>
            <w:tcW w:w="528" w:type="dxa"/>
          </w:tcPr>
          <w:p w:rsidR="00677C1E" w:rsidRDefault="00677C1E" w:rsidP="00CE24F8">
            <w:pPr>
              <w:pStyle w:val="TableParagraph"/>
              <w:spacing w:before="0" w:line="169" w:lineRule="exact"/>
              <w:ind w:left="103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04" w:type="dxa"/>
          </w:tcPr>
          <w:p w:rsidR="00677C1E" w:rsidRDefault="00677C1E" w:rsidP="00CE24F8">
            <w:pPr>
              <w:pStyle w:val="TableParagraph"/>
              <w:spacing w:before="0" w:line="169" w:lineRule="exact"/>
              <w:ind w:left="65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677C1E" w:rsidRDefault="00677C1E" w:rsidP="00CE24F8">
            <w:pPr>
              <w:pStyle w:val="TableParagraph"/>
              <w:spacing w:before="0" w:line="169" w:lineRule="exact"/>
              <w:ind w:left="65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864" w:type="dxa"/>
          </w:tcPr>
          <w:p w:rsidR="00677C1E" w:rsidRDefault="00677C1E" w:rsidP="00CE24F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675" w:type="dxa"/>
          </w:tcPr>
          <w:p w:rsidR="00677C1E" w:rsidRDefault="00677C1E" w:rsidP="00CE24F8">
            <w:pPr>
              <w:pStyle w:val="TableParagraph"/>
              <w:spacing w:before="0" w:line="256" w:lineRule="auto"/>
              <w:ind w:left="65"/>
              <w:rPr>
                <w:sz w:val="15"/>
              </w:rPr>
            </w:pPr>
            <w:proofErr w:type="spellStart"/>
            <w:r>
              <w:rPr>
                <w:spacing w:val="-1"/>
                <w:sz w:val="15"/>
              </w:rPr>
              <w:t>Знатьстроевыекомандыиопределенияприорганизаци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истроя</w:t>
            </w:r>
            <w:proofErr w:type="spellEnd"/>
            <w:r>
              <w:rPr>
                <w:sz w:val="15"/>
              </w:rPr>
              <w:t>;</w:t>
            </w:r>
          </w:p>
        </w:tc>
        <w:tc>
          <w:tcPr>
            <w:tcW w:w="1081" w:type="dxa"/>
          </w:tcPr>
          <w:p w:rsidR="00677C1E" w:rsidRDefault="00677C1E" w:rsidP="00CE24F8">
            <w:pPr>
              <w:pStyle w:val="TableParagraph"/>
              <w:spacing w:before="0" w:line="309" w:lineRule="auto"/>
              <w:ind w:left="64" w:right="487"/>
              <w:rPr>
                <w:sz w:val="15"/>
              </w:rPr>
            </w:pPr>
            <w:r>
              <w:rPr>
                <w:sz w:val="15"/>
              </w:rPr>
              <w:t>Устный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</w:p>
        </w:tc>
        <w:tc>
          <w:tcPr>
            <w:tcW w:w="2055" w:type="dxa"/>
          </w:tcPr>
          <w:p w:rsidR="00677C1E" w:rsidRDefault="00677C1E" w:rsidP="00CE24F8">
            <w:pPr>
              <w:pStyle w:val="TableParagraph"/>
              <w:spacing w:before="0" w:line="169" w:lineRule="exact"/>
              <w:ind w:left="81"/>
              <w:rPr>
                <w:sz w:val="15"/>
              </w:rPr>
            </w:pPr>
            <w:r>
              <w:rPr>
                <w:sz w:val="15"/>
              </w:rPr>
              <w:t>https://resh.edu.ru/subject/9/1/</w:t>
            </w:r>
          </w:p>
        </w:tc>
      </w:tr>
      <w:tr w:rsidR="00677C1E" w:rsidTr="00CE24F8">
        <w:trPr>
          <w:trHeight w:val="419"/>
        </w:trPr>
        <w:tc>
          <w:tcPr>
            <w:tcW w:w="5055" w:type="dxa"/>
            <w:gridSpan w:val="2"/>
          </w:tcPr>
          <w:p w:rsidR="00677C1E" w:rsidRDefault="00677C1E" w:rsidP="00CE24F8">
            <w:pPr>
              <w:pStyle w:val="TableParagraph"/>
              <w:spacing w:before="0" w:line="167" w:lineRule="exact"/>
              <w:ind w:left="64"/>
              <w:rPr>
                <w:sz w:val="15"/>
              </w:rPr>
            </w:pPr>
            <w:r>
              <w:rPr>
                <w:sz w:val="15"/>
              </w:rPr>
              <w:t>Итого по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разделу</w:t>
            </w:r>
          </w:p>
        </w:tc>
        <w:tc>
          <w:tcPr>
            <w:tcW w:w="528" w:type="dxa"/>
          </w:tcPr>
          <w:p w:rsidR="00677C1E" w:rsidRDefault="00677C1E" w:rsidP="00CE24F8">
            <w:pPr>
              <w:pStyle w:val="TableParagraph"/>
              <w:spacing w:before="0" w:line="167" w:lineRule="exact"/>
              <w:ind w:left="103"/>
              <w:rPr>
                <w:sz w:val="15"/>
              </w:rPr>
            </w:pPr>
            <w:r>
              <w:rPr>
                <w:sz w:val="15"/>
              </w:rPr>
              <w:t>5</w:t>
            </w:r>
          </w:p>
        </w:tc>
        <w:tc>
          <w:tcPr>
            <w:tcW w:w="9919" w:type="dxa"/>
            <w:gridSpan w:val="6"/>
          </w:tcPr>
          <w:p w:rsidR="00677C1E" w:rsidRDefault="00677C1E" w:rsidP="00CE24F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677C1E" w:rsidTr="00CE24F8">
        <w:trPr>
          <w:trHeight w:val="421"/>
        </w:trPr>
        <w:tc>
          <w:tcPr>
            <w:tcW w:w="15502" w:type="dxa"/>
            <w:gridSpan w:val="9"/>
          </w:tcPr>
          <w:p w:rsidR="00677C1E" w:rsidRDefault="00677C1E" w:rsidP="00CE24F8">
            <w:pPr>
              <w:pStyle w:val="TableParagraph"/>
              <w:spacing w:before="0" w:line="167" w:lineRule="exact"/>
              <w:ind w:left="64"/>
              <w:rPr>
                <w:b/>
                <w:sz w:val="15"/>
              </w:rPr>
            </w:pPr>
            <w:r>
              <w:rPr>
                <w:sz w:val="15"/>
              </w:rPr>
              <w:t>Раздел</w:t>
            </w:r>
            <w:proofErr w:type="gramStart"/>
            <w:r>
              <w:rPr>
                <w:sz w:val="15"/>
              </w:rPr>
              <w:t>2</w:t>
            </w:r>
            <w:proofErr w:type="gramEnd"/>
            <w:r>
              <w:rPr>
                <w:sz w:val="15"/>
              </w:rPr>
              <w:t>.</w:t>
            </w:r>
            <w:r>
              <w:rPr>
                <w:b/>
                <w:sz w:val="15"/>
              </w:rPr>
              <w:t>Способы</w:t>
            </w:r>
            <w:r>
              <w:rPr>
                <w:b/>
                <w:spacing w:val="-4"/>
                <w:sz w:val="15"/>
              </w:rPr>
              <w:t xml:space="preserve"> </w:t>
            </w:r>
            <w:r>
              <w:rPr>
                <w:b/>
                <w:sz w:val="15"/>
              </w:rPr>
              <w:t>физкультурной</w:t>
            </w:r>
            <w:r>
              <w:rPr>
                <w:b/>
                <w:spacing w:val="-4"/>
                <w:sz w:val="15"/>
              </w:rPr>
              <w:t xml:space="preserve"> </w:t>
            </w:r>
            <w:r>
              <w:rPr>
                <w:b/>
                <w:sz w:val="15"/>
              </w:rPr>
              <w:t>деятельности</w:t>
            </w:r>
          </w:p>
        </w:tc>
      </w:tr>
    </w:tbl>
    <w:p w:rsidR="00677C1E" w:rsidRDefault="00677C1E" w:rsidP="00677C1E">
      <w:pPr>
        <w:spacing w:line="167" w:lineRule="exact"/>
        <w:rPr>
          <w:sz w:val="15"/>
        </w:rPr>
        <w:sectPr w:rsidR="00677C1E">
          <w:pgSz w:w="16850" w:h="11900" w:orient="landscape"/>
          <w:pgMar w:top="7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4659"/>
        <w:gridCol w:w="528"/>
        <w:gridCol w:w="1104"/>
        <w:gridCol w:w="1140"/>
        <w:gridCol w:w="864"/>
        <w:gridCol w:w="3675"/>
        <w:gridCol w:w="1081"/>
        <w:gridCol w:w="2055"/>
      </w:tblGrid>
      <w:tr w:rsidR="00677C1E" w:rsidRPr="00CE24F8" w:rsidTr="00CE24F8">
        <w:trPr>
          <w:trHeight w:val="1308"/>
        </w:trPr>
        <w:tc>
          <w:tcPr>
            <w:tcW w:w="396" w:type="dxa"/>
          </w:tcPr>
          <w:p w:rsidR="00677C1E" w:rsidRDefault="00677C1E" w:rsidP="00CE24F8">
            <w:pPr>
              <w:pStyle w:val="TableParagraph"/>
              <w:spacing w:before="0" w:line="167" w:lineRule="exact"/>
              <w:ind w:left="66"/>
              <w:rPr>
                <w:sz w:val="15"/>
              </w:rPr>
            </w:pPr>
            <w:r>
              <w:rPr>
                <w:sz w:val="15"/>
              </w:rPr>
              <w:lastRenderedPageBreak/>
              <w:t>2.1.</w:t>
            </w:r>
          </w:p>
        </w:tc>
        <w:tc>
          <w:tcPr>
            <w:tcW w:w="4659" w:type="dxa"/>
          </w:tcPr>
          <w:p w:rsidR="00677C1E" w:rsidRDefault="00677C1E" w:rsidP="00CE24F8">
            <w:pPr>
              <w:pStyle w:val="TableParagraph"/>
              <w:tabs>
                <w:tab w:val="left" w:pos="2003"/>
                <w:tab w:val="left" w:pos="3251"/>
              </w:tabs>
              <w:spacing w:before="0" w:line="261" w:lineRule="auto"/>
              <w:ind w:left="64" w:right="-15"/>
              <w:rPr>
                <w:b/>
                <w:sz w:val="15"/>
              </w:rPr>
            </w:pPr>
            <w:r>
              <w:rPr>
                <w:b/>
                <w:sz w:val="15"/>
              </w:rPr>
              <w:t>Самостоятельные</w:t>
            </w:r>
            <w:r>
              <w:rPr>
                <w:b/>
                <w:sz w:val="15"/>
              </w:rPr>
              <w:tab/>
              <w:t>занятия</w:t>
            </w:r>
            <w:r>
              <w:rPr>
                <w:b/>
                <w:sz w:val="15"/>
              </w:rPr>
              <w:tab/>
              <w:t>общеразвивающими</w:t>
            </w:r>
            <w:r>
              <w:rPr>
                <w:b/>
                <w:spacing w:val="-35"/>
                <w:sz w:val="15"/>
              </w:rPr>
              <w:t xml:space="preserve"> </w:t>
            </w:r>
            <w:proofErr w:type="spellStart"/>
            <w:r>
              <w:rPr>
                <w:b/>
                <w:sz w:val="15"/>
              </w:rPr>
              <w:t>издоровьеформирующими</w:t>
            </w:r>
            <w:proofErr w:type="spellEnd"/>
            <w:r>
              <w:rPr>
                <w:b/>
                <w:spacing w:val="-4"/>
                <w:sz w:val="15"/>
              </w:rPr>
              <w:t xml:space="preserve"> </w:t>
            </w:r>
            <w:r>
              <w:rPr>
                <w:b/>
                <w:sz w:val="15"/>
              </w:rPr>
              <w:t>физическими</w:t>
            </w:r>
            <w:r>
              <w:rPr>
                <w:b/>
                <w:spacing w:val="-3"/>
                <w:sz w:val="15"/>
              </w:rPr>
              <w:t xml:space="preserve"> </w:t>
            </w:r>
            <w:r>
              <w:rPr>
                <w:b/>
                <w:sz w:val="15"/>
              </w:rPr>
              <w:t>упражнениями</w:t>
            </w:r>
          </w:p>
        </w:tc>
        <w:tc>
          <w:tcPr>
            <w:tcW w:w="528" w:type="dxa"/>
          </w:tcPr>
          <w:p w:rsidR="00677C1E" w:rsidRDefault="00677C1E" w:rsidP="00CE24F8">
            <w:pPr>
              <w:pStyle w:val="TableParagraph"/>
              <w:spacing w:before="0" w:line="167" w:lineRule="exact"/>
              <w:ind w:left="103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1104" w:type="dxa"/>
          </w:tcPr>
          <w:p w:rsidR="00677C1E" w:rsidRDefault="00677C1E" w:rsidP="00CE24F8">
            <w:pPr>
              <w:pStyle w:val="TableParagraph"/>
              <w:spacing w:before="0" w:line="167" w:lineRule="exact"/>
              <w:ind w:left="65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677C1E" w:rsidRDefault="00677C1E" w:rsidP="00CE24F8">
            <w:pPr>
              <w:pStyle w:val="TableParagraph"/>
              <w:spacing w:before="0" w:line="167" w:lineRule="exact"/>
              <w:ind w:left="65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864" w:type="dxa"/>
          </w:tcPr>
          <w:p w:rsidR="00677C1E" w:rsidRDefault="00677C1E" w:rsidP="00CE24F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675" w:type="dxa"/>
          </w:tcPr>
          <w:p w:rsidR="00677C1E" w:rsidRDefault="00677C1E" w:rsidP="00CE24F8">
            <w:pPr>
              <w:pStyle w:val="TableParagraph"/>
              <w:spacing w:before="90"/>
              <w:ind w:left="65"/>
              <w:jc w:val="both"/>
              <w:rPr>
                <w:sz w:val="15"/>
              </w:rPr>
            </w:pPr>
            <w:r>
              <w:rPr>
                <w:sz w:val="15"/>
              </w:rPr>
              <w:t>Составлять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индивидуальный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распорядок</w:t>
            </w:r>
          </w:p>
          <w:p w:rsidR="00677C1E" w:rsidRDefault="00677C1E" w:rsidP="00CE24F8">
            <w:pPr>
              <w:pStyle w:val="TableParagraph"/>
              <w:spacing w:before="15" w:line="259" w:lineRule="auto"/>
              <w:ind w:left="65" w:right="359"/>
              <w:jc w:val="both"/>
              <w:rPr>
                <w:sz w:val="15"/>
              </w:rPr>
            </w:pPr>
            <w:proofErr w:type="spellStart"/>
            <w:r>
              <w:rPr>
                <w:sz w:val="15"/>
              </w:rPr>
              <w:t>дня</w:t>
            </w:r>
            <w:proofErr w:type="gramStart"/>
            <w:r>
              <w:rPr>
                <w:sz w:val="15"/>
              </w:rPr>
              <w:t>;В</w:t>
            </w:r>
            <w:proofErr w:type="gramEnd"/>
            <w:r>
              <w:rPr>
                <w:sz w:val="15"/>
              </w:rPr>
              <w:t>ыполнятьпростейшиезакаливающиепроцеду</w:t>
            </w:r>
            <w:proofErr w:type="spellEnd"/>
            <w:r>
              <w:rPr>
                <w:spacing w:val="-36"/>
                <w:sz w:val="15"/>
              </w:rPr>
              <w:t xml:space="preserve"> </w:t>
            </w:r>
            <w:proofErr w:type="spellStart"/>
            <w:r>
              <w:rPr>
                <w:spacing w:val="-1"/>
                <w:sz w:val="15"/>
              </w:rPr>
              <w:t>ры,оздоровительныезанятияврежимедня,комплекс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ыупражнений</w:t>
            </w:r>
            <w:proofErr w:type="spellEnd"/>
            <w:r>
              <w:rPr>
                <w:sz w:val="15"/>
              </w:rPr>
              <w:t xml:space="preserve"> для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формирования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стопы и</w:t>
            </w:r>
          </w:p>
          <w:p w:rsidR="00677C1E" w:rsidRDefault="00677C1E" w:rsidP="00CE24F8">
            <w:pPr>
              <w:pStyle w:val="TableParagraph"/>
              <w:spacing w:before="0" w:line="261" w:lineRule="auto"/>
              <w:ind w:left="65" w:right="552"/>
              <w:jc w:val="both"/>
              <w:rPr>
                <w:sz w:val="15"/>
              </w:rPr>
            </w:pPr>
            <w:proofErr w:type="spellStart"/>
            <w:r>
              <w:rPr>
                <w:sz w:val="15"/>
              </w:rPr>
              <w:t>осанки</w:t>
            </w:r>
            <w:proofErr w:type="gramStart"/>
            <w:r>
              <w:rPr>
                <w:sz w:val="15"/>
              </w:rPr>
              <w:t>,р</w:t>
            </w:r>
            <w:proofErr w:type="gramEnd"/>
            <w:r>
              <w:rPr>
                <w:sz w:val="15"/>
              </w:rPr>
              <w:t>азвития</w:t>
            </w:r>
            <w:proofErr w:type="spellEnd"/>
            <w:r>
              <w:rPr>
                <w:sz w:val="15"/>
              </w:rPr>
              <w:t xml:space="preserve"> мышц и основных физических</w:t>
            </w:r>
            <w:r>
              <w:rPr>
                <w:spacing w:val="-36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качеств:гибкости,координации</w:t>
            </w:r>
            <w:proofErr w:type="spellEnd"/>
            <w:r>
              <w:rPr>
                <w:sz w:val="15"/>
              </w:rPr>
              <w:t>;</w:t>
            </w:r>
          </w:p>
        </w:tc>
        <w:tc>
          <w:tcPr>
            <w:tcW w:w="1081" w:type="dxa"/>
          </w:tcPr>
          <w:p w:rsidR="00677C1E" w:rsidRDefault="00677C1E" w:rsidP="00CE24F8">
            <w:pPr>
              <w:pStyle w:val="TableParagraph"/>
              <w:spacing w:before="0" w:line="261" w:lineRule="auto"/>
              <w:ind w:left="64" w:right="101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2055" w:type="dxa"/>
          </w:tcPr>
          <w:p w:rsidR="00677C1E" w:rsidRDefault="00677C1E" w:rsidP="00CE24F8">
            <w:pPr>
              <w:pStyle w:val="TableParagraph"/>
              <w:spacing w:before="0" w:line="167" w:lineRule="exact"/>
              <w:ind w:left="81"/>
              <w:rPr>
                <w:sz w:val="15"/>
              </w:rPr>
            </w:pPr>
            <w:r>
              <w:rPr>
                <w:sz w:val="15"/>
              </w:rPr>
              <w:t>https://resh.edu.ru/subject/9/1/</w:t>
            </w:r>
          </w:p>
        </w:tc>
      </w:tr>
    </w:tbl>
    <w:p w:rsidR="00677C1E" w:rsidRPr="00677C1E" w:rsidRDefault="00677C1E" w:rsidP="00677C1E">
      <w:pPr>
        <w:pStyle w:val="af"/>
        <w:spacing w:before="7"/>
        <w:rPr>
          <w:b/>
          <w:sz w:val="26"/>
          <w:lang w:val="ru-RU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4659"/>
        <w:gridCol w:w="528"/>
        <w:gridCol w:w="1104"/>
        <w:gridCol w:w="1140"/>
        <w:gridCol w:w="864"/>
        <w:gridCol w:w="3675"/>
        <w:gridCol w:w="1081"/>
        <w:gridCol w:w="2055"/>
      </w:tblGrid>
      <w:tr w:rsidR="00677C1E" w:rsidRPr="00CE24F8" w:rsidTr="00CE24F8">
        <w:trPr>
          <w:trHeight w:val="2469"/>
        </w:trPr>
        <w:tc>
          <w:tcPr>
            <w:tcW w:w="396" w:type="dxa"/>
          </w:tcPr>
          <w:p w:rsidR="00677C1E" w:rsidRDefault="00677C1E" w:rsidP="00CE24F8">
            <w:pPr>
              <w:pStyle w:val="TableParagraph"/>
              <w:spacing w:before="0" w:line="169" w:lineRule="exact"/>
              <w:ind w:left="49" w:right="71"/>
              <w:jc w:val="center"/>
              <w:rPr>
                <w:sz w:val="15"/>
              </w:rPr>
            </w:pPr>
            <w:r>
              <w:rPr>
                <w:sz w:val="15"/>
              </w:rPr>
              <w:t>2.2.</w:t>
            </w:r>
          </w:p>
        </w:tc>
        <w:tc>
          <w:tcPr>
            <w:tcW w:w="4659" w:type="dxa"/>
          </w:tcPr>
          <w:p w:rsidR="00677C1E" w:rsidRDefault="00677C1E" w:rsidP="00CE24F8">
            <w:pPr>
              <w:pStyle w:val="TableParagraph"/>
              <w:spacing w:before="0" w:line="171" w:lineRule="exact"/>
              <w:ind w:left="64"/>
              <w:rPr>
                <w:b/>
                <w:sz w:val="15"/>
              </w:rPr>
            </w:pPr>
            <w:proofErr w:type="spellStart"/>
            <w:r>
              <w:rPr>
                <w:b/>
                <w:sz w:val="15"/>
              </w:rPr>
              <w:t>Самоконтроль</w:t>
            </w:r>
            <w:proofErr w:type="gramStart"/>
            <w:r>
              <w:rPr>
                <w:b/>
                <w:sz w:val="15"/>
              </w:rPr>
              <w:t>.С</w:t>
            </w:r>
            <w:proofErr w:type="gramEnd"/>
            <w:r>
              <w:rPr>
                <w:b/>
                <w:sz w:val="15"/>
              </w:rPr>
              <w:t>троевые</w:t>
            </w:r>
            <w:proofErr w:type="spellEnd"/>
            <w:r>
              <w:rPr>
                <w:b/>
                <w:spacing w:val="-4"/>
                <w:sz w:val="15"/>
              </w:rPr>
              <w:t xml:space="preserve"> </w:t>
            </w:r>
            <w:r>
              <w:rPr>
                <w:b/>
                <w:sz w:val="15"/>
              </w:rPr>
              <w:t>команды</w:t>
            </w:r>
            <w:r>
              <w:rPr>
                <w:b/>
                <w:spacing w:val="-5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-2"/>
                <w:sz w:val="15"/>
              </w:rPr>
              <w:t xml:space="preserve"> </w:t>
            </w:r>
            <w:r>
              <w:rPr>
                <w:b/>
                <w:sz w:val="15"/>
              </w:rPr>
              <w:t>построения</w:t>
            </w:r>
          </w:p>
        </w:tc>
        <w:tc>
          <w:tcPr>
            <w:tcW w:w="528" w:type="dxa"/>
          </w:tcPr>
          <w:p w:rsidR="00677C1E" w:rsidRDefault="00677C1E" w:rsidP="00CE24F8">
            <w:pPr>
              <w:pStyle w:val="TableParagraph"/>
              <w:spacing w:before="0" w:line="169" w:lineRule="exact"/>
              <w:ind w:left="103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04" w:type="dxa"/>
          </w:tcPr>
          <w:p w:rsidR="00677C1E" w:rsidRDefault="00677C1E" w:rsidP="00CE24F8">
            <w:pPr>
              <w:pStyle w:val="TableParagraph"/>
              <w:spacing w:before="0" w:line="169" w:lineRule="exact"/>
              <w:ind w:left="65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677C1E" w:rsidRDefault="00677C1E" w:rsidP="00CE24F8">
            <w:pPr>
              <w:pStyle w:val="TableParagraph"/>
              <w:spacing w:before="0" w:line="169" w:lineRule="exact"/>
              <w:ind w:left="65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864" w:type="dxa"/>
          </w:tcPr>
          <w:p w:rsidR="00677C1E" w:rsidRDefault="00677C1E" w:rsidP="00CE24F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675" w:type="dxa"/>
          </w:tcPr>
          <w:p w:rsidR="00677C1E" w:rsidRDefault="00677C1E" w:rsidP="00CE24F8">
            <w:pPr>
              <w:pStyle w:val="TableParagraph"/>
              <w:spacing w:before="0" w:line="326" w:lineRule="auto"/>
              <w:ind w:left="65"/>
              <w:rPr>
                <w:sz w:val="15"/>
              </w:rPr>
            </w:pPr>
            <w:proofErr w:type="spellStart"/>
            <w:r>
              <w:rPr>
                <w:spacing w:val="-1"/>
                <w:sz w:val="15"/>
              </w:rPr>
              <w:t>Знатьиопределятьвнешниепризнакиутомлениявовре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мя</w:t>
            </w:r>
            <w:proofErr w:type="spellEnd"/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занятий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гимнастикой;</w:t>
            </w:r>
          </w:p>
          <w:p w:rsidR="00677C1E" w:rsidRDefault="00677C1E" w:rsidP="00CE24F8">
            <w:pPr>
              <w:pStyle w:val="TableParagraph"/>
              <w:spacing w:before="0" w:line="171" w:lineRule="exact"/>
              <w:ind w:left="65"/>
              <w:rPr>
                <w:sz w:val="15"/>
              </w:rPr>
            </w:pPr>
            <w:proofErr w:type="spellStart"/>
            <w:r>
              <w:rPr>
                <w:sz w:val="15"/>
              </w:rPr>
              <w:t>Соблюдатьрекомендацииподыханиюитехникевыпол</w:t>
            </w:r>
            <w:proofErr w:type="spellEnd"/>
          </w:p>
          <w:p w:rsidR="00677C1E" w:rsidRDefault="00677C1E" w:rsidP="00CE24F8">
            <w:pPr>
              <w:pStyle w:val="TableParagraph"/>
              <w:spacing w:before="40" w:line="300" w:lineRule="auto"/>
              <w:ind w:left="65" w:right="26"/>
              <w:jc w:val="both"/>
              <w:rPr>
                <w:sz w:val="15"/>
              </w:rPr>
            </w:pPr>
            <w:r>
              <w:rPr>
                <w:sz w:val="15"/>
              </w:rPr>
              <w:t>нения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физических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упражнений;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Различать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самостоятельно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организовыватьпостроения</w:t>
            </w:r>
            <w:proofErr w:type="spellEnd"/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строевым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командам: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«Становись!»,</w:t>
            </w:r>
          </w:p>
          <w:p w:rsidR="00677C1E" w:rsidRDefault="00677C1E" w:rsidP="00CE24F8">
            <w:pPr>
              <w:pStyle w:val="TableParagraph"/>
              <w:spacing w:before="21"/>
              <w:ind w:left="65"/>
              <w:rPr>
                <w:sz w:val="15"/>
              </w:rPr>
            </w:pPr>
            <w:r>
              <w:rPr>
                <w:sz w:val="15"/>
              </w:rPr>
              <w:t>«</w:t>
            </w:r>
            <w:proofErr w:type="spellStart"/>
            <w:r>
              <w:rPr>
                <w:sz w:val="15"/>
              </w:rPr>
              <w:t>Равняйсь!»</w:t>
            </w:r>
            <w:proofErr w:type="gramStart"/>
            <w:r>
              <w:rPr>
                <w:sz w:val="15"/>
              </w:rPr>
              <w:t>,«</w:t>
            </w:r>
            <w:proofErr w:type="gramEnd"/>
            <w:r>
              <w:rPr>
                <w:sz w:val="15"/>
              </w:rPr>
              <w:t>Смирно!»,«Вольно!»,«Отставить</w:t>
            </w:r>
            <w:proofErr w:type="spellEnd"/>
            <w:r>
              <w:rPr>
                <w:sz w:val="15"/>
              </w:rPr>
              <w:t>!»,</w:t>
            </w:r>
          </w:p>
          <w:p w:rsidR="00677C1E" w:rsidRDefault="00677C1E" w:rsidP="00CE24F8">
            <w:pPr>
              <w:pStyle w:val="TableParagraph"/>
              <w:spacing w:before="62"/>
              <w:ind w:left="65"/>
              <w:rPr>
                <w:sz w:val="15"/>
              </w:rPr>
            </w:pPr>
            <w:r>
              <w:rPr>
                <w:sz w:val="15"/>
              </w:rPr>
              <w:t>«</w:t>
            </w:r>
            <w:proofErr w:type="spellStart"/>
            <w:r>
              <w:rPr>
                <w:sz w:val="15"/>
              </w:rPr>
              <w:t>Разойдись»</w:t>
            </w:r>
            <w:proofErr w:type="gramStart"/>
            <w:r>
              <w:rPr>
                <w:sz w:val="15"/>
              </w:rPr>
              <w:t>,«</w:t>
            </w:r>
            <w:proofErr w:type="gramEnd"/>
            <w:r>
              <w:rPr>
                <w:sz w:val="15"/>
              </w:rPr>
              <w:t>По</w:t>
            </w:r>
            <w:proofErr w:type="spellEnd"/>
            <w:r>
              <w:rPr>
                <w:sz w:val="15"/>
              </w:rPr>
              <w:t>-</w:t>
            </w:r>
          </w:p>
          <w:p w:rsidR="00677C1E" w:rsidRDefault="00677C1E" w:rsidP="00CE24F8">
            <w:pPr>
              <w:pStyle w:val="TableParagraph"/>
              <w:tabs>
                <w:tab w:val="left" w:pos="1262"/>
              </w:tabs>
              <w:spacing w:before="61" w:line="316" w:lineRule="auto"/>
              <w:ind w:left="5" w:right="817" w:firstLine="60"/>
              <w:rPr>
                <w:sz w:val="15"/>
              </w:rPr>
            </w:pPr>
            <w:proofErr w:type="spellStart"/>
            <w:r>
              <w:rPr>
                <w:spacing w:val="-1"/>
                <w:sz w:val="15"/>
              </w:rPr>
              <w:t>порядкурассчитайсь</w:t>
            </w:r>
            <w:proofErr w:type="spellEnd"/>
            <w:r>
              <w:rPr>
                <w:spacing w:val="-1"/>
                <w:sz w:val="15"/>
              </w:rPr>
              <w:t>!»</w:t>
            </w:r>
            <w:proofErr w:type="gramStart"/>
            <w:r>
              <w:rPr>
                <w:spacing w:val="-1"/>
                <w:sz w:val="15"/>
              </w:rPr>
              <w:t>,«</w:t>
            </w:r>
            <w:proofErr w:type="spellStart"/>
            <w:proofErr w:type="gramEnd"/>
            <w:r>
              <w:rPr>
                <w:spacing w:val="-1"/>
                <w:sz w:val="15"/>
              </w:rPr>
              <w:t>Напервый</w:t>
            </w:r>
            <w:proofErr w:type="spellEnd"/>
            <w:r>
              <w:rPr>
                <w:spacing w:val="-1"/>
                <w:sz w:val="15"/>
              </w:rPr>
              <w:t>—второй</w:t>
            </w:r>
            <w:r>
              <w:rPr>
                <w:sz w:val="15"/>
              </w:rPr>
              <w:t xml:space="preserve"> рассчитайсь!»,</w:t>
            </w:r>
            <w:r>
              <w:rPr>
                <w:sz w:val="15"/>
              </w:rPr>
              <w:tab/>
              <w:t>«На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первый—</w:t>
            </w:r>
          </w:p>
          <w:p w:rsidR="00677C1E" w:rsidRDefault="00677C1E" w:rsidP="00CE24F8">
            <w:pPr>
              <w:pStyle w:val="TableParagraph"/>
              <w:spacing w:before="5"/>
              <w:ind w:left="65"/>
              <w:rPr>
                <w:sz w:val="15"/>
              </w:rPr>
            </w:pPr>
            <w:proofErr w:type="spellStart"/>
            <w:r>
              <w:rPr>
                <w:sz w:val="15"/>
              </w:rPr>
              <w:t>третийрассчитайсь</w:t>
            </w:r>
            <w:proofErr w:type="spellEnd"/>
            <w:r>
              <w:rPr>
                <w:sz w:val="15"/>
              </w:rPr>
              <w:t>!»;</w:t>
            </w:r>
          </w:p>
        </w:tc>
        <w:tc>
          <w:tcPr>
            <w:tcW w:w="1081" w:type="dxa"/>
          </w:tcPr>
          <w:p w:rsidR="00677C1E" w:rsidRDefault="00677C1E" w:rsidP="00CE24F8">
            <w:pPr>
              <w:pStyle w:val="TableParagraph"/>
              <w:spacing w:before="0" w:line="256" w:lineRule="auto"/>
              <w:ind w:left="64" w:right="101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2055" w:type="dxa"/>
          </w:tcPr>
          <w:p w:rsidR="00677C1E" w:rsidRDefault="00677C1E" w:rsidP="00CE24F8">
            <w:pPr>
              <w:pStyle w:val="TableParagraph"/>
              <w:spacing w:before="0" w:line="169" w:lineRule="exact"/>
              <w:ind w:left="81"/>
              <w:rPr>
                <w:sz w:val="15"/>
              </w:rPr>
            </w:pPr>
            <w:r>
              <w:rPr>
                <w:sz w:val="15"/>
              </w:rPr>
              <w:t>https://resh.edu.ru/subject/9/1/</w:t>
            </w:r>
          </w:p>
        </w:tc>
      </w:tr>
      <w:tr w:rsidR="00677C1E" w:rsidRPr="00CE24F8" w:rsidTr="00CE24F8">
        <w:trPr>
          <w:trHeight w:val="1500"/>
        </w:trPr>
        <w:tc>
          <w:tcPr>
            <w:tcW w:w="396" w:type="dxa"/>
          </w:tcPr>
          <w:p w:rsidR="00677C1E" w:rsidRDefault="00677C1E" w:rsidP="00CE24F8">
            <w:pPr>
              <w:pStyle w:val="TableParagraph"/>
              <w:spacing w:before="0" w:line="167" w:lineRule="exact"/>
              <w:ind w:left="49" w:right="71"/>
              <w:jc w:val="center"/>
              <w:rPr>
                <w:sz w:val="15"/>
              </w:rPr>
            </w:pPr>
            <w:r>
              <w:rPr>
                <w:sz w:val="15"/>
              </w:rPr>
              <w:t>2.3.</w:t>
            </w:r>
          </w:p>
        </w:tc>
        <w:tc>
          <w:tcPr>
            <w:tcW w:w="4659" w:type="dxa"/>
          </w:tcPr>
          <w:p w:rsidR="00677C1E" w:rsidRDefault="00677C1E" w:rsidP="00CE24F8">
            <w:pPr>
              <w:pStyle w:val="TableParagraph"/>
              <w:spacing w:before="0" w:line="261" w:lineRule="auto"/>
              <w:ind w:left="64"/>
              <w:rPr>
                <w:b/>
                <w:sz w:val="15"/>
              </w:rPr>
            </w:pPr>
            <w:r>
              <w:rPr>
                <w:b/>
                <w:sz w:val="15"/>
              </w:rPr>
              <w:t>Самостоятельные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развивающие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подвижные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игры</w:t>
            </w:r>
            <w:r>
              <w:rPr>
                <w:b/>
                <w:spacing w:val="1"/>
                <w:sz w:val="15"/>
              </w:rPr>
              <w:t xml:space="preserve"> </w:t>
            </w:r>
            <w:proofErr w:type="spellStart"/>
            <w:r>
              <w:rPr>
                <w:b/>
                <w:sz w:val="15"/>
              </w:rPr>
              <w:t>испортивные</w:t>
            </w:r>
            <w:proofErr w:type="spellEnd"/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эстафеты,</w:t>
            </w:r>
            <w:r>
              <w:rPr>
                <w:b/>
                <w:spacing w:val="-3"/>
                <w:sz w:val="15"/>
              </w:rPr>
              <w:t xml:space="preserve"> </w:t>
            </w:r>
            <w:r>
              <w:rPr>
                <w:b/>
                <w:sz w:val="15"/>
              </w:rPr>
              <w:t>строевые</w:t>
            </w:r>
            <w:r>
              <w:rPr>
                <w:b/>
                <w:spacing w:val="-2"/>
                <w:sz w:val="15"/>
              </w:rPr>
              <w:t xml:space="preserve"> </w:t>
            </w:r>
            <w:r>
              <w:rPr>
                <w:b/>
                <w:sz w:val="15"/>
              </w:rPr>
              <w:t>упражнения</w:t>
            </w:r>
          </w:p>
        </w:tc>
        <w:tc>
          <w:tcPr>
            <w:tcW w:w="528" w:type="dxa"/>
          </w:tcPr>
          <w:p w:rsidR="00677C1E" w:rsidRDefault="00677C1E" w:rsidP="00CE24F8">
            <w:pPr>
              <w:pStyle w:val="TableParagraph"/>
              <w:spacing w:before="0" w:line="167" w:lineRule="exact"/>
              <w:ind w:left="103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1104" w:type="dxa"/>
          </w:tcPr>
          <w:p w:rsidR="00677C1E" w:rsidRDefault="00677C1E" w:rsidP="00CE24F8">
            <w:pPr>
              <w:pStyle w:val="TableParagraph"/>
              <w:spacing w:before="0" w:line="167" w:lineRule="exact"/>
              <w:ind w:left="65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677C1E" w:rsidRDefault="00677C1E" w:rsidP="00CE24F8">
            <w:pPr>
              <w:pStyle w:val="TableParagraph"/>
              <w:spacing w:before="0" w:line="167" w:lineRule="exact"/>
              <w:ind w:left="65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864" w:type="dxa"/>
          </w:tcPr>
          <w:p w:rsidR="00677C1E" w:rsidRDefault="00677C1E" w:rsidP="00CE24F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675" w:type="dxa"/>
          </w:tcPr>
          <w:p w:rsidR="00677C1E" w:rsidRDefault="00677C1E" w:rsidP="00CE24F8">
            <w:pPr>
              <w:pStyle w:val="TableParagraph"/>
              <w:spacing w:before="9"/>
              <w:ind w:left="0"/>
              <w:rPr>
                <w:b/>
                <w:sz w:val="12"/>
              </w:rPr>
            </w:pPr>
          </w:p>
          <w:p w:rsidR="00677C1E" w:rsidRDefault="00677C1E" w:rsidP="00CE24F8">
            <w:pPr>
              <w:pStyle w:val="TableParagraph"/>
              <w:spacing w:before="0"/>
              <w:ind w:left="65"/>
              <w:rPr>
                <w:sz w:val="15"/>
              </w:rPr>
            </w:pPr>
            <w:r>
              <w:rPr>
                <w:sz w:val="15"/>
              </w:rPr>
              <w:t>Проводить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общеразвивающие</w:t>
            </w:r>
          </w:p>
          <w:p w:rsidR="00677C1E" w:rsidRDefault="00677C1E" w:rsidP="00CE24F8">
            <w:pPr>
              <w:pStyle w:val="TableParagraph"/>
              <w:spacing w:before="22" w:line="273" w:lineRule="auto"/>
              <w:ind w:left="65" w:right="178"/>
              <w:rPr>
                <w:sz w:val="15"/>
              </w:rPr>
            </w:pPr>
            <w:r>
              <w:rPr>
                <w:sz w:val="15"/>
              </w:rPr>
              <w:t>(</w:t>
            </w:r>
            <w:proofErr w:type="spellStart"/>
            <w:r>
              <w:rPr>
                <w:sz w:val="15"/>
              </w:rPr>
              <w:t>музыкальносценические</w:t>
            </w:r>
            <w:proofErr w:type="spellEnd"/>
            <w:r>
              <w:rPr>
                <w:sz w:val="15"/>
              </w:rPr>
              <w:t>), ролевые подвижные игры</w:t>
            </w:r>
            <w:r>
              <w:rPr>
                <w:spacing w:val="-36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испортивные</w:t>
            </w:r>
            <w:proofErr w:type="spellEnd"/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 xml:space="preserve">эстафеты </w:t>
            </w:r>
            <w:proofErr w:type="gramStart"/>
            <w:r>
              <w:rPr>
                <w:sz w:val="15"/>
              </w:rPr>
              <w:t>с</w:t>
            </w:r>
            <w:proofErr w:type="gramEnd"/>
          </w:p>
          <w:p w:rsidR="00677C1E" w:rsidRDefault="00677C1E" w:rsidP="00CE24F8">
            <w:pPr>
              <w:pStyle w:val="TableParagraph"/>
              <w:spacing w:before="0" w:line="309" w:lineRule="auto"/>
              <w:ind w:left="65" w:right="314"/>
              <w:rPr>
                <w:sz w:val="15"/>
              </w:rPr>
            </w:pPr>
            <w:proofErr w:type="spellStart"/>
            <w:r>
              <w:rPr>
                <w:spacing w:val="-1"/>
                <w:sz w:val="15"/>
              </w:rPr>
              <w:t>элементамисоревновательнойдеятельности</w:t>
            </w:r>
            <w:proofErr w:type="spellEnd"/>
            <w:r>
              <w:rPr>
                <w:spacing w:val="-1"/>
                <w:sz w:val="15"/>
              </w:rPr>
              <w:t>;</w:t>
            </w:r>
            <w:r>
              <w:rPr>
                <w:sz w:val="15"/>
              </w:rPr>
              <w:t xml:space="preserve"> Составлять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игровые задания;</w:t>
            </w:r>
          </w:p>
          <w:p w:rsidR="00677C1E" w:rsidRDefault="00677C1E" w:rsidP="00CE24F8">
            <w:pPr>
              <w:pStyle w:val="TableParagraph"/>
              <w:spacing w:before="0" w:line="150" w:lineRule="exact"/>
              <w:ind w:left="65"/>
              <w:rPr>
                <w:sz w:val="15"/>
              </w:rPr>
            </w:pPr>
            <w:proofErr w:type="spellStart"/>
            <w:r>
              <w:rPr>
                <w:sz w:val="15"/>
              </w:rPr>
              <w:t>Общатьсяивзаимодействоватьвигровойд</w:t>
            </w:r>
            <w:proofErr w:type="spellEnd"/>
            <w:r>
              <w:rPr>
                <w:spacing w:val="-9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еятельности</w:t>
            </w:r>
            <w:proofErr w:type="spellEnd"/>
            <w:r>
              <w:rPr>
                <w:sz w:val="15"/>
              </w:rPr>
              <w:t>;</w:t>
            </w:r>
          </w:p>
        </w:tc>
        <w:tc>
          <w:tcPr>
            <w:tcW w:w="1081" w:type="dxa"/>
          </w:tcPr>
          <w:p w:rsidR="00677C1E" w:rsidRDefault="00677C1E" w:rsidP="00CE24F8">
            <w:pPr>
              <w:pStyle w:val="TableParagraph"/>
              <w:spacing w:before="0" w:line="261" w:lineRule="auto"/>
              <w:ind w:left="64" w:right="101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2055" w:type="dxa"/>
          </w:tcPr>
          <w:p w:rsidR="00677C1E" w:rsidRDefault="00677C1E" w:rsidP="00CE24F8">
            <w:pPr>
              <w:pStyle w:val="TableParagraph"/>
              <w:spacing w:before="0" w:line="167" w:lineRule="exact"/>
              <w:ind w:left="81"/>
              <w:rPr>
                <w:sz w:val="15"/>
              </w:rPr>
            </w:pPr>
            <w:r>
              <w:rPr>
                <w:sz w:val="15"/>
              </w:rPr>
              <w:t>https://resh.edu.ru/subject/9/1/</w:t>
            </w:r>
          </w:p>
        </w:tc>
      </w:tr>
      <w:tr w:rsidR="00677C1E" w:rsidTr="00CE24F8">
        <w:trPr>
          <w:trHeight w:val="421"/>
        </w:trPr>
        <w:tc>
          <w:tcPr>
            <w:tcW w:w="5055" w:type="dxa"/>
            <w:gridSpan w:val="2"/>
          </w:tcPr>
          <w:p w:rsidR="00677C1E" w:rsidRDefault="00677C1E" w:rsidP="00CE24F8">
            <w:pPr>
              <w:pStyle w:val="TableParagraph"/>
              <w:spacing w:before="0" w:line="167" w:lineRule="exact"/>
              <w:ind w:left="64"/>
              <w:rPr>
                <w:sz w:val="15"/>
              </w:rPr>
            </w:pPr>
            <w:r>
              <w:rPr>
                <w:sz w:val="15"/>
              </w:rPr>
              <w:t>Итого по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разделу</w:t>
            </w:r>
          </w:p>
        </w:tc>
        <w:tc>
          <w:tcPr>
            <w:tcW w:w="528" w:type="dxa"/>
          </w:tcPr>
          <w:p w:rsidR="00677C1E" w:rsidRDefault="00677C1E" w:rsidP="00CE24F8">
            <w:pPr>
              <w:pStyle w:val="TableParagraph"/>
              <w:spacing w:before="0" w:line="167" w:lineRule="exact"/>
              <w:ind w:left="65"/>
              <w:rPr>
                <w:sz w:val="15"/>
              </w:rPr>
            </w:pPr>
            <w:r>
              <w:rPr>
                <w:sz w:val="15"/>
              </w:rPr>
              <w:t>5</w:t>
            </w:r>
          </w:p>
        </w:tc>
        <w:tc>
          <w:tcPr>
            <w:tcW w:w="9919" w:type="dxa"/>
            <w:gridSpan w:val="6"/>
          </w:tcPr>
          <w:p w:rsidR="00677C1E" w:rsidRDefault="00677C1E" w:rsidP="00CE24F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677C1E" w:rsidTr="00CE24F8">
        <w:trPr>
          <w:trHeight w:val="419"/>
        </w:trPr>
        <w:tc>
          <w:tcPr>
            <w:tcW w:w="15502" w:type="dxa"/>
            <w:gridSpan w:val="9"/>
          </w:tcPr>
          <w:p w:rsidR="00677C1E" w:rsidRDefault="00677C1E" w:rsidP="00CE24F8">
            <w:pPr>
              <w:pStyle w:val="TableParagraph"/>
              <w:spacing w:before="111"/>
              <w:ind w:left="64"/>
              <w:rPr>
                <w:b/>
                <w:sz w:val="15"/>
              </w:rPr>
            </w:pPr>
            <w:r>
              <w:rPr>
                <w:sz w:val="15"/>
              </w:rPr>
              <w:t>Раздел3.</w:t>
            </w:r>
            <w:r>
              <w:rPr>
                <w:b/>
                <w:sz w:val="15"/>
              </w:rPr>
              <w:t>Физкультурно-оздоровительнаядеятельность</w:t>
            </w:r>
          </w:p>
        </w:tc>
      </w:tr>
      <w:tr w:rsidR="00677C1E" w:rsidRPr="00CE24F8" w:rsidTr="00CE24F8">
        <w:trPr>
          <w:trHeight w:val="2745"/>
        </w:trPr>
        <w:tc>
          <w:tcPr>
            <w:tcW w:w="396" w:type="dxa"/>
          </w:tcPr>
          <w:p w:rsidR="00677C1E" w:rsidRDefault="00677C1E" w:rsidP="00CE24F8">
            <w:pPr>
              <w:pStyle w:val="TableParagraph"/>
              <w:spacing w:before="0" w:line="167" w:lineRule="exact"/>
              <w:ind w:left="49" w:right="71"/>
              <w:jc w:val="center"/>
              <w:rPr>
                <w:sz w:val="15"/>
              </w:rPr>
            </w:pPr>
            <w:r>
              <w:rPr>
                <w:sz w:val="15"/>
              </w:rPr>
              <w:t>3.1.</w:t>
            </w:r>
          </w:p>
        </w:tc>
        <w:tc>
          <w:tcPr>
            <w:tcW w:w="4659" w:type="dxa"/>
          </w:tcPr>
          <w:p w:rsidR="00677C1E" w:rsidRDefault="00677C1E" w:rsidP="00CE24F8">
            <w:pPr>
              <w:pStyle w:val="TableParagraph"/>
              <w:spacing w:before="0" w:line="357" w:lineRule="auto"/>
              <w:ind w:left="64" w:right="1113"/>
              <w:rPr>
                <w:b/>
                <w:sz w:val="15"/>
              </w:rPr>
            </w:pPr>
            <w:proofErr w:type="spellStart"/>
            <w:r>
              <w:rPr>
                <w:b/>
                <w:sz w:val="15"/>
              </w:rPr>
              <w:t>Освоениеупражненийосновнойгимнастики</w:t>
            </w:r>
            <w:proofErr w:type="spellEnd"/>
            <w:r>
              <w:rPr>
                <w:b/>
                <w:sz w:val="15"/>
              </w:rPr>
              <w:t>: — для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формирования</w:t>
            </w:r>
            <w:r>
              <w:rPr>
                <w:b/>
                <w:spacing w:val="-3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-1"/>
                <w:sz w:val="15"/>
              </w:rPr>
              <w:t xml:space="preserve"> </w:t>
            </w:r>
            <w:r>
              <w:rPr>
                <w:b/>
                <w:sz w:val="15"/>
              </w:rPr>
              <w:t>развития</w:t>
            </w:r>
          </w:p>
          <w:p w:rsidR="00677C1E" w:rsidRDefault="00677C1E" w:rsidP="00CE24F8">
            <w:pPr>
              <w:pStyle w:val="TableParagraph"/>
              <w:spacing w:before="0" w:line="172" w:lineRule="exact"/>
              <w:ind w:left="64"/>
              <w:rPr>
                <w:b/>
                <w:sz w:val="15"/>
              </w:rPr>
            </w:pPr>
            <w:proofErr w:type="spellStart"/>
            <w:r>
              <w:rPr>
                <w:b/>
                <w:sz w:val="15"/>
              </w:rPr>
              <w:t>опорнодвигательногоаппарата</w:t>
            </w:r>
            <w:proofErr w:type="spellEnd"/>
            <w:r>
              <w:rPr>
                <w:b/>
                <w:sz w:val="15"/>
              </w:rPr>
              <w:t>;</w:t>
            </w:r>
          </w:p>
          <w:p w:rsidR="00677C1E" w:rsidRDefault="00677C1E" w:rsidP="00CE24F8">
            <w:pPr>
              <w:pStyle w:val="TableParagraph"/>
              <w:tabs>
                <w:tab w:val="left" w:pos="698"/>
              </w:tabs>
              <w:spacing w:before="81" w:line="367" w:lineRule="auto"/>
              <w:ind w:left="64" w:right="27"/>
              <w:rPr>
                <w:b/>
                <w:sz w:val="15"/>
              </w:rPr>
            </w:pPr>
            <w:r>
              <w:rPr>
                <w:b/>
                <w:sz w:val="15"/>
              </w:rPr>
              <w:t>—</w:t>
            </w:r>
            <w:r>
              <w:rPr>
                <w:b/>
                <w:sz w:val="15"/>
              </w:rPr>
              <w:tab/>
            </w:r>
            <w:proofErr w:type="spellStart"/>
            <w:r>
              <w:rPr>
                <w:b/>
                <w:spacing w:val="-1"/>
                <w:sz w:val="15"/>
              </w:rPr>
              <w:t>дляразвитиякоординации</w:t>
            </w:r>
            <w:proofErr w:type="gramStart"/>
            <w:r>
              <w:rPr>
                <w:b/>
                <w:spacing w:val="-1"/>
                <w:sz w:val="15"/>
              </w:rPr>
              <w:t>,м</w:t>
            </w:r>
            <w:proofErr w:type="gramEnd"/>
            <w:r>
              <w:rPr>
                <w:b/>
                <w:spacing w:val="-1"/>
                <w:sz w:val="15"/>
              </w:rPr>
              <w:t>оторикиижизненноважныхна</w:t>
            </w:r>
            <w:proofErr w:type="spellEnd"/>
            <w:r>
              <w:rPr>
                <w:b/>
                <w:sz w:val="15"/>
              </w:rPr>
              <w:t xml:space="preserve"> </w:t>
            </w:r>
            <w:proofErr w:type="spellStart"/>
            <w:r>
              <w:rPr>
                <w:b/>
                <w:sz w:val="15"/>
              </w:rPr>
              <w:t>выков</w:t>
            </w:r>
            <w:proofErr w:type="spellEnd"/>
            <w:r>
              <w:rPr>
                <w:b/>
                <w:sz w:val="15"/>
              </w:rPr>
              <w:t xml:space="preserve"> и</w:t>
            </w:r>
            <w:r>
              <w:rPr>
                <w:b/>
                <w:spacing w:val="-3"/>
                <w:sz w:val="15"/>
              </w:rPr>
              <w:t xml:space="preserve"> </w:t>
            </w:r>
            <w:r>
              <w:rPr>
                <w:b/>
                <w:sz w:val="15"/>
              </w:rPr>
              <w:t>умений.</w:t>
            </w:r>
          </w:p>
          <w:p w:rsidR="00677C1E" w:rsidRDefault="00677C1E" w:rsidP="00CE24F8">
            <w:pPr>
              <w:pStyle w:val="TableParagraph"/>
              <w:spacing w:before="0" w:line="168" w:lineRule="exact"/>
              <w:ind w:left="64"/>
              <w:rPr>
                <w:b/>
                <w:sz w:val="15"/>
              </w:rPr>
            </w:pPr>
            <w:proofErr w:type="spellStart"/>
            <w:r>
              <w:rPr>
                <w:b/>
                <w:sz w:val="15"/>
              </w:rPr>
              <w:t>Контрольвеличинынагрузкиидыхания</w:t>
            </w:r>
            <w:proofErr w:type="spellEnd"/>
          </w:p>
        </w:tc>
        <w:tc>
          <w:tcPr>
            <w:tcW w:w="528" w:type="dxa"/>
          </w:tcPr>
          <w:p w:rsidR="00677C1E" w:rsidRDefault="00677C1E" w:rsidP="00CE24F8">
            <w:pPr>
              <w:pStyle w:val="TableParagraph"/>
              <w:spacing w:before="0" w:line="167" w:lineRule="exact"/>
              <w:ind w:left="103"/>
              <w:rPr>
                <w:sz w:val="15"/>
              </w:rPr>
            </w:pPr>
            <w:r>
              <w:rPr>
                <w:sz w:val="15"/>
              </w:rPr>
              <w:t>23</w:t>
            </w:r>
          </w:p>
        </w:tc>
        <w:tc>
          <w:tcPr>
            <w:tcW w:w="1104" w:type="dxa"/>
          </w:tcPr>
          <w:p w:rsidR="00677C1E" w:rsidRDefault="00677C1E" w:rsidP="00CE24F8">
            <w:pPr>
              <w:pStyle w:val="TableParagraph"/>
              <w:spacing w:before="0" w:line="167" w:lineRule="exact"/>
              <w:ind w:left="65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677C1E" w:rsidRDefault="00677C1E" w:rsidP="00CE24F8">
            <w:pPr>
              <w:pStyle w:val="TableParagraph"/>
              <w:spacing w:before="0" w:line="167" w:lineRule="exact"/>
              <w:ind w:left="175"/>
              <w:rPr>
                <w:sz w:val="15"/>
              </w:rPr>
            </w:pPr>
            <w:r>
              <w:rPr>
                <w:sz w:val="15"/>
              </w:rPr>
              <w:t>23</w:t>
            </w:r>
          </w:p>
        </w:tc>
        <w:tc>
          <w:tcPr>
            <w:tcW w:w="864" w:type="dxa"/>
          </w:tcPr>
          <w:p w:rsidR="00677C1E" w:rsidRDefault="00677C1E" w:rsidP="00CE24F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675" w:type="dxa"/>
          </w:tcPr>
          <w:p w:rsidR="00677C1E" w:rsidRDefault="00677C1E" w:rsidP="00CE24F8">
            <w:pPr>
              <w:pStyle w:val="TableParagraph"/>
              <w:spacing w:before="0" w:line="167" w:lineRule="exact"/>
              <w:ind w:left="65"/>
              <w:rPr>
                <w:sz w:val="15"/>
              </w:rPr>
            </w:pPr>
            <w:r>
              <w:rPr>
                <w:sz w:val="15"/>
              </w:rPr>
              <w:t>Освоение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универсальных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умений</w:t>
            </w:r>
          </w:p>
          <w:p w:rsidR="00677C1E" w:rsidRDefault="00677C1E" w:rsidP="00CE24F8">
            <w:pPr>
              <w:pStyle w:val="TableParagraph"/>
              <w:spacing w:before="17" w:line="333" w:lineRule="auto"/>
              <w:ind w:left="65"/>
              <w:rPr>
                <w:sz w:val="15"/>
              </w:rPr>
            </w:pPr>
            <w:proofErr w:type="spellStart"/>
            <w:r>
              <w:rPr>
                <w:spacing w:val="-1"/>
                <w:sz w:val="15"/>
              </w:rPr>
              <w:t>посамостоятельномувыполнениюупражненийдл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яформирования</w:t>
            </w:r>
            <w:proofErr w:type="spellEnd"/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развития</w:t>
            </w:r>
          </w:p>
          <w:p w:rsidR="00677C1E" w:rsidRDefault="00677C1E" w:rsidP="00CE24F8">
            <w:pPr>
              <w:pStyle w:val="TableParagraph"/>
              <w:spacing w:before="3"/>
              <w:ind w:left="65"/>
              <w:rPr>
                <w:sz w:val="15"/>
              </w:rPr>
            </w:pPr>
            <w:proofErr w:type="spellStart"/>
            <w:r>
              <w:rPr>
                <w:sz w:val="15"/>
              </w:rPr>
              <w:t>опорнодвигательногоаппарата</w:t>
            </w:r>
            <w:proofErr w:type="spellEnd"/>
            <w:r>
              <w:rPr>
                <w:sz w:val="15"/>
              </w:rPr>
              <w:t>;</w:t>
            </w:r>
          </w:p>
          <w:p w:rsidR="00677C1E" w:rsidRDefault="00677C1E" w:rsidP="00CE24F8">
            <w:pPr>
              <w:pStyle w:val="TableParagraph"/>
              <w:spacing w:before="70"/>
              <w:ind w:left="65"/>
              <w:rPr>
                <w:sz w:val="15"/>
              </w:rPr>
            </w:pPr>
            <w:r>
              <w:rPr>
                <w:sz w:val="15"/>
              </w:rPr>
              <w:t>Освоение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универсальных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умений</w:t>
            </w:r>
          </w:p>
          <w:p w:rsidR="00677C1E" w:rsidRDefault="00677C1E" w:rsidP="00CE24F8">
            <w:pPr>
              <w:pStyle w:val="TableParagraph"/>
              <w:spacing w:before="34" w:line="290" w:lineRule="auto"/>
              <w:ind w:left="65" w:right="556"/>
              <w:rPr>
                <w:sz w:val="15"/>
              </w:rPr>
            </w:pPr>
            <w:proofErr w:type="spellStart"/>
            <w:r>
              <w:rPr>
                <w:sz w:val="15"/>
              </w:rPr>
              <w:t>посамостоятельному</w:t>
            </w:r>
            <w:proofErr w:type="spellEnd"/>
            <w:r>
              <w:rPr>
                <w:sz w:val="15"/>
              </w:rPr>
              <w:t xml:space="preserve"> выполнению упражнений</w:t>
            </w:r>
            <w:r>
              <w:rPr>
                <w:spacing w:val="-35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дляразвития</w:t>
            </w:r>
            <w:proofErr w:type="spellEnd"/>
            <w:r>
              <w:rPr>
                <w:sz w:val="15"/>
              </w:rPr>
              <w:t xml:space="preserve"> координации, моторики и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жизненноважных</w:t>
            </w:r>
            <w:proofErr w:type="spellEnd"/>
            <w:r>
              <w:rPr>
                <w:sz w:val="15"/>
              </w:rPr>
              <w:t xml:space="preserve"> навыков и умений; Освоение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универсальных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умений</w:t>
            </w:r>
          </w:p>
          <w:p w:rsidR="00677C1E" w:rsidRDefault="00677C1E" w:rsidP="00CE24F8">
            <w:pPr>
              <w:pStyle w:val="TableParagraph"/>
              <w:spacing w:before="1" w:line="290" w:lineRule="auto"/>
              <w:ind w:left="65"/>
              <w:rPr>
                <w:sz w:val="15"/>
              </w:rPr>
            </w:pPr>
            <w:proofErr w:type="spellStart"/>
            <w:r>
              <w:rPr>
                <w:spacing w:val="-1"/>
                <w:sz w:val="15"/>
              </w:rPr>
              <w:t>контролироватьвеличинунагрузки</w:t>
            </w:r>
            <w:proofErr w:type="spellEnd"/>
            <w:r>
              <w:rPr>
                <w:spacing w:val="-1"/>
                <w:sz w:val="15"/>
              </w:rPr>
              <w:t>;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Освоение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универсальных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умений</w:t>
            </w:r>
          </w:p>
          <w:p w:rsidR="00677C1E" w:rsidRDefault="00677C1E" w:rsidP="00CE24F8">
            <w:pPr>
              <w:pStyle w:val="TableParagraph"/>
              <w:spacing w:before="0"/>
              <w:ind w:left="65"/>
              <w:rPr>
                <w:sz w:val="15"/>
              </w:rPr>
            </w:pPr>
            <w:proofErr w:type="spellStart"/>
            <w:r>
              <w:rPr>
                <w:sz w:val="15"/>
              </w:rPr>
              <w:t>контролироватьдыхание</w:t>
            </w:r>
            <w:proofErr w:type="spellEnd"/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во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время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выполнения</w:t>
            </w:r>
          </w:p>
          <w:p w:rsidR="00677C1E" w:rsidRDefault="00677C1E" w:rsidP="00CE24F8">
            <w:pPr>
              <w:pStyle w:val="TableParagraph"/>
              <w:spacing w:before="12"/>
              <w:ind w:left="65"/>
              <w:rPr>
                <w:sz w:val="15"/>
              </w:rPr>
            </w:pPr>
            <w:proofErr w:type="spellStart"/>
            <w:r>
              <w:rPr>
                <w:sz w:val="15"/>
              </w:rPr>
              <w:t>гимнастическихупражнений</w:t>
            </w:r>
            <w:proofErr w:type="spellEnd"/>
            <w:r>
              <w:rPr>
                <w:sz w:val="15"/>
              </w:rPr>
              <w:t>;</w:t>
            </w:r>
          </w:p>
        </w:tc>
        <w:tc>
          <w:tcPr>
            <w:tcW w:w="1081" w:type="dxa"/>
          </w:tcPr>
          <w:p w:rsidR="00677C1E" w:rsidRDefault="00677C1E" w:rsidP="00CE24F8">
            <w:pPr>
              <w:pStyle w:val="TableParagraph"/>
              <w:spacing w:before="0" w:line="261" w:lineRule="auto"/>
              <w:ind w:left="64" w:right="101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2055" w:type="dxa"/>
          </w:tcPr>
          <w:p w:rsidR="00677C1E" w:rsidRDefault="00677C1E" w:rsidP="00CE24F8">
            <w:pPr>
              <w:pStyle w:val="TableParagraph"/>
              <w:spacing w:before="0" w:line="167" w:lineRule="exact"/>
              <w:ind w:left="81"/>
              <w:rPr>
                <w:sz w:val="15"/>
              </w:rPr>
            </w:pPr>
            <w:r>
              <w:rPr>
                <w:sz w:val="15"/>
              </w:rPr>
              <w:t>https://resh.edu.ru/subject/9/1/</w:t>
            </w:r>
          </w:p>
        </w:tc>
      </w:tr>
      <w:tr w:rsidR="00677C1E" w:rsidRPr="00CE24F8" w:rsidTr="00CE24F8">
        <w:trPr>
          <w:trHeight w:val="652"/>
        </w:trPr>
        <w:tc>
          <w:tcPr>
            <w:tcW w:w="396" w:type="dxa"/>
          </w:tcPr>
          <w:p w:rsidR="00677C1E" w:rsidRDefault="00677C1E" w:rsidP="00CE24F8">
            <w:pPr>
              <w:pStyle w:val="TableParagraph"/>
              <w:spacing w:before="0" w:line="167" w:lineRule="exact"/>
              <w:ind w:left="49" w:right="71"/>
              <w:jc w:val="center"/>
              <w:rPr>
                <w:sz w:val="15"/>
              </w:rPr>
            </w:pPr>
            <w:r>
              <w:rPr>
                <w:sz w:val="15"/>
              </w:rPr>
              <w:t>3.2.</w:t>
            </w:r>
          </w:p>
        </w:tc>
        <w:tc>
          <w:tcPr>
            <w:tcW w:w="4659" w:type="dxa"/>
          </w:tcPr>
          <w:p w:rsidR="00677C1E" w:rsidRDefault="00677C1E" w:rsidP="00CE24F8">
            <w:pPr>
              <w:pStyle w:val="TableParagraph"/>
              <w:spacing w:before="0" w:line="169" w:lineRule="exact"/>
              <w:ind w:left="64"/>
              <w:rPr>
                <w:b/>
                <w:sz w:val="15"/>
              </w:rPr>
            </w:pPr>
            <w:r>
              <w:rPr>
                <w:b/>
                <w:sz w:val="15"/>
              </w:rPr>
              <w:t>Игры</w:t>
            </w:r>
            <w:r>
              <w:rPr>
                <w:b/>
                <w:spacing w:val="-3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-1"/>
                <w:sz w:val="15"/>
              </w:rPr>
              <w:t xml:space="preserve"> </w:t>
            </w:r>
            <w:r>
              <w:rPr>
                <w:b/>
                <w:sz w:val="15"/>
              </w:rPr>
              <w:t>игровые</w:t>
            </w:r>
            <w:r>
              <w:rPr>
                <w:b/>
                <w:spacing w:val="-2"/>
                <w:sz w:val="15"/>
              </w:rPr>
              <w:t xml:space="preserve"> </w:t>
            </w:r>
            <w:r>
              <w:rPr>
                <w:b/>
                <w:sz w:val="15"/>
              </w:rPr>
              <w:t>задания</w:t>
            </w:r>
          </w:p>
        </w:tc>
        <w:tc>
          <w:tcPr>
            <w:tcW w:w="528" w:type="dxa"/>
          </w:tcPr>
          <w:p w:rsidR="00677C1E" w:rsidRDefault="00677C1E" w:rsidP="00CE24F8">
            <w:pPr>
              <w:pStyle w:val="TableParagraph"/>
              <w:spacing w:before="0" w:line="167" w:lineRule="exact"/>
              <w:ind w:left="103"/>
              <w:rPr>
                <w:sz w:val="15"/>
              </w:rPr>
            </w:pPr>
            <w:r>
              <w:rPr>
                <w:sz w:val="15"/>
              </w:rPr>
              <w:t>15</w:t>
            </w:r>
          </w:p>
        </w:tc>
        <w:tc>
          <w:tcPr>
            <w:tcW w:w="1104" w:type="dxa"/>
          </w:tcPr>
          <w:p w:rsidR="00677C1E" w:rsidRDefault="00677C1E" w:rsidP="00CE24F8">
            <w:pPr>
              <w:pStyle w:val="TableParagraph"/>
              <w:spacing w:before="0" w:line="167" w:lineRule="exact"/>
              <w:ind w:left="65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677C1E" w:rsidRDefault="00677C1E" w:rsidP="00CE24F8">
            <w:pPr>
              <w:pStyle w:val="TableParagraph"/>
              <w:spacing w:before="0" w:line="167" w:lineRule="exact"/>
              <w:ind w:left="65"/>
              <w:rPr>
                <w:sz w:val="15"/>
              </w:rPr>
            </w:pPr>
            <w:r>
              <w:rPr>
                <w:sz w:val="15"/>
              </w:rPr>
              <w:t>15</w:t>
            </w:r>
          </w:p>
        </w:tc>
        <w:tc>
          <w:tcPr>
            <w:tcW w:w="864" w:type="dxa"/>
          </w:tcPr>
          <w:p w:rsidR="00677C1E" w:rsidRDefault="00677C1E" w:rsidP="00CE24F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675" w:type="dxa"/>
          </w:tcPr>
          <w:p w:rsidR="00677C1E" w:rsidRDefault="00677C1E" w:rsidP="00CE24F8">
            <w:pPr>
              <w:pStyle w:val="TableParagraph"/>
              <w:spacing w:before="0" w:line="259" w:lineRule="auto"/>
              <w:ind w:left="65" w:right="555"/>
              <w:jc w:val="both"/>
              <w:rPr>
                <w:sz w:val="15"/>
              </w:rPr>
            </w:pPr>
            <w:r>
              <w:rPr>
                <w:sz w:val="15"/>
              </w:rPr>
              <w:t>Музыкально-сценические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игры.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Игровые</w:t>
            </w:r>
            <w:r>
              <w:rPr>
                <w:spacing w:val="-35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задания</w:t>
            </w:r>
            <w:proofErr w:type="gramStart"/>
            <w:r>
              <w:rPr>
                <w:sz w:val="15"/>
              </w:rPr>
              <w:t>.С</w:t>
            </w:r>
            <w:proofErr w:type="gramEnd"/>
            <w:r>
              <w:rPr>
                <w:sz w:val="15"/>
              </w:rPr>
              <w:t>портивные</w:t>
            </w:r>
            <w:proofErr w:type="spellEnd"/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эстафеты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мячом,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скакалкой;</w:t>
            </w:r>
          </w:p>
        </w:tc>
        <w:tc>
          <w:tcPr>
            <w:tcW w:w="1081" w:type="dxa"/>
          </w:tcPr>
          <w:p w:rsidR="00677C1E" w:rsidRDefault="00677C1E" w:rsidP="00CE24F8">
            <w:pPr>
              <w:pStyle w:val="TableParagraph"/>
              <w:spacing w:before="0" w:line="256" w:lineRule="auto"/>
              <w:ind w:left="64" w:right="101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2055" w:type="dxa"/>
          </w:tcPr>
          <w:p w:rsidR="00677C1E" w:rsidRDefault="00677C1E" w:rsidP="00CE24F8">
            <w:pPr>
              <w:pStyle w:val="TableParagraph"/>
              <w:spacing w:before="0" w:line="167" w:lineRule="exact"/>
              <w:ind w:left="81"/>
              <w:rPr>
                <w:sz w:val="15"/>
              </w:rPr>
            </w:pPr>
            <w:r>
              <w:rPr>
                <w:sz w:val="15"/>
              </w:rPr>
              <w:t>https://resh.edu.ru/subject/9/1/</w:t>
            </w:r>
          </w:p>
        </w:tc>
      </w:tr>
    </w:tbl>
    <w:p w:rsidR="00677C1E" w:rsidRPr="00677C1E" w:rsidRDefault="00677C1E" w:rsidP="00677C1E">
      <w:pPr>
        <w:spacing w:line="167" w:lineRule="exact"/>
        <w:rPr>
          <w:sz w:val="15"/>
          <w:lang w:val="ru-RU"/>
        </w:rPr>
        <w:sectPr w:rsidR="00677C1E" w:rsidRPr="00677C1E">
          <w:pgSz w:w="16850" w:h="11900" w:orient="landscape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4659"/>
        <w:gridCol w:w="528"/>
        <w:gridCol w:w="1104"/>
        <w:gridCol w:w="1140"/>
        <w:gridCol w:w="864"/>
        <w:gridCol w:w="3675"/>
        <w:gridCol w:w="1081"/>
        <w:gridCol w:w="2055"/>
      </w:tblGrid>
      <w:tr w:rsidR="00677C1E" w:rsidRPr="00CE24F8" w:rsidTr="00CE24F8">
        <w:trPr>
          <w:trHeight w:val="1228"/>
        </w:trPr>
        <w:tc>
          <w:tcPr>
            <w:tcW w:w="396" w:type="dxa"/>
          </w:tcPr>
          <w:p w:rsidR="00677C1E" w:rsidRDefault="00677C1E" w:rsidP="00CE24F8">
            <w:pPr>
              <w:pStyle w:val="TableParagraph"/>
              <w:spacing w:before="0" w:line="167" w:lineRule="exact"/>
              <w:ind w:left="66"/>
              <w:rPr>
                <w:sz w:val="15"/>
              </w:rPr>
            </w:pPr>
            <w:r>
              <w:rPr>
                <w:sz w:val="15"/>
              </w:rPr>
              <w:lastRenderedPageBreak/>
              <w:t>3.3.</w:t>
            </w:r>
          </w:p>
        </w:tc>
        <w:tc>
          <w:tcPr>
            <w:tcW w:w="4659" w:type="dxa"/>
          </w:tcPr>
          <w:p w:rsidR="00677C1E" w:rsidRDefault="00677C1E" w:rsidP="00CE24F8">
            <w:pPr>
              <w:pStyle w:val="TableParagraph"/>
              <w:spacing w:before="0" w:line="169" w:lineRule="exact"/>
              <w:ind w:left="64"/>
              <w:rPr>
                <w:b/>
                <w:sz w:val="15"/>
              </w:rPr>
            </w:pPr>
            <w:proofErr w:type="spellStart"/>
            <w:r>
              <w:rPr>
                <w:b/>
                <w:sz w:val="15"/>
              </w:rPr>
              <w:t>Организующиекомандыиприемы</w:t>
            </w:r>
            <w:proofErr w:type="spellEnd"/>
          </w:p>
        </w:tc>
        <w:tc>
          <w:tcPr>
            <w:tcW w:w="528" w:type="dxa"/>
          </w:tcPr>
          <w:p w:rsidR="00677C1E" w:rsidRDefault="00677C1E" w:rsidP="00CE24F8">
            <w:pPr>
              <w:pStyle w:val="TableParagraph"/>
              <w:spacing w:before="0" w:line="167" w:lineRule="exact"/>
              <w:ind w:left="103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1104" w:type="dxa"/>
          </w:tcPr>
          <w:p w:rsidR="00677C1E" w:rsidRDefault="00677C1E" w:rsidP="00CE24F8">
            <w:pPr>
              <w:pStyle w:val="TableParagraph"/>
              <w:spacing w:before="0" w:line="167" w:lineRule="exact"/>
              <w:ind w:left="65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677C1E" w:rsidRDefault="00677C1E" w:rsidP="00CE24F8">
            <w:pPr>
              <w:pStyle w:val="TableParagraph"/>
              <w:spacing w:before="0" w:line="167" w:lineRule="exact"/>
              <w:ind w:left="65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864" w:type="dxa"/>
          </w:tcPr>
          <w:p w:rsidR="00677C1E" w:rsidRDefault="00677C1E" w:rsidP="00CE24F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675" w:type="dxa"/>
          </w:tcPr>
          <w:p w:rsidR="00677C1E" w:rsidRDefault="00677C1E" w:rsidP="00CE24F8">
            <w:pPr>
              <w:pStyle w:val="TableParagraph"/>
              <w:spacing w:before="0" w:line="261" w:lineRule="auto"/>
              <w:ind w:left="65"/>
              <w:rPr>
                <w:sz w:val="15"/>
              </w:rPr>
            </w:pPr>
            <w:proofErr w:type="spellStart"/>
            <w:r>
              <w:rPr>
                <w:spacing w:val="-1"/>
                <w:sz w:val="15"/>
              </w:rPr>
              <w:t>Освоениеуниверсальныхуменийпривыполненииорга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низующих</w:t>
            </w:r>
            <w:proofErr w:type="spellEnd"/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команд: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«Становись!»,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«Равняйсь!»,</w:t>
            </w:r>
          </w:p>
          <w:p w:rsidR="00677C1E" w:rsidRDefault="00677C1E" w:rsidP="00CE24F8">
            <w:pPr>
              <w:pStyle w:val="TableParagraph"/>
              <w:spacing w:before="0" w:line="261" w:lineRule="auto"/>
              <w:ind w:left="65"/>
              <w:rPr>
                <w:sz w:val="15"/>
              </w:rPr>
            </w:pPr>
            <w:r>
              <w:rPr>
                <w:spacing w:val="-1"/>
                <w:sz w:val="15"/>
              </w:rPr>
              <w:t>«</w:t>
            </w:r>
            <w:proofErr w:type="spellStart"/>
            <w:r>
              <w:rPr>
                <w:spacing w:val="-1"/>
                <w:sz w:val="15"/>
              </w:rPr>
              <w:t>Смирно!»</w:t>
            </w:r>
            <w:proofErr w:type="gramStart"/>
            <w:r>
              <w:rPr>
                <w:spacing w:val="-1"/>
                <w:sz w:val="15"/>
              </w:rPr>
              <w:t>,«</w:t>
            </w:r>
            <w:proofErr w:type="gramEnd"/>
            <w:r>
              <w:rPr>
                <w:spacing w:val="-1"/>
                <w:sz w:val="15"/>
              </w:rPr>
              <w:t>Вольно!»,«Отставить!»,«Разойдись</w:t>
            </w:r>
            <w:proofErr w:type="spellEnd"/>
            <w:r>
              <w:rPr>
                <w:spacing w:val="-1"/>
                <w:sz w:val="15"/>
              </w:rPr>
              <w:t>»,</w:t>
            </w:r>
            <w:r>
              <w:rPr>
                <w:sz w:val="15"/>
              </w:rPr>
              <w:t xml:space="preserve"> «По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порядку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рассчитайсь!»,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«На первый—</w:t>
            </w:r>
          </w:p>
          <w:p w:rsidR="00677C1E" w:rsidRDefault="00677C1E" w:rsidP="00CE24F8">
            <w:pPr>
              <w:pStyle w:val="TableParagraph"/>
              <w:spacing w:before="0" w:line="261" w:lineRule="auto"/>
              <w:ind w:left="65" w:right="816"/>
              <w:rPr>
                <w:sz w:val="15"/>
              </w:rPr>
            </w:pPr>
            <w:proofErr w:type="spellStart"/>
            <w:r>
              <w:rPr>
                <w:sz w:val="15"/>
              </w:rPr>
              <w:t>второйрассчитайсь</w:t>
            </w:r>
            <w:proofErr w:type="spellEnd"/>
            <w:r>
              <w:rPr>
                <w:sz w:val="15"/>
              </w:rPr>
              <w:t>!», «На первый—третий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рассчитайсь!»;</w:t>
            </w:r>
          </w:p>
        </w:tc>
        <w:tc>
          <w:tcPr>
            <w:tcW w:w="1081" w:type="dxa"/>
          </w:tcPr>
          <w:p w:rsidR="00677C1E" w:rsidRDefault="00677C1E" w:rsidP="00CE24F8">
            <w:pPr>
              <w:pStyle w:val="TableParagraph"/>
              <w:spacing w:before="0" w:line="261" w:lineRule="auto"/>
              <w:ind w:left="64" w:right="101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2055" w:type="dxa"/>
          </w:tcPr>
          <w:p w:rsidR="00677C1E" w:rsidRDefault="00677C1E" w:rsidP="00CE24F8">
            <w:pPr>
              <w:pStyle w:val="TableParagraph"/>
              <w:spacing w:before="0" w:line="167" w:lineRule="exact"/>
              <w:ind w:left="81"/>
              <w:rPr>
                <w:sz w:val="15"/>
              </w:rPr>
            </w:pPr>
            <w:r>
              <w:rPr>
                <w:sz w:val="15"/>
              </w:rPr>
              <w:t>https://resh.edu.ru/subject/9/1/</w:t>
            </w:r>
          </w:p>
        </w:tc>
      </w:tr>
      <w:tr w:rsidR="00677C1E" w:rsidTr="00CE24F8">
        <w:trPr>
          <w:trHeight w:val="421"/>
        </w:trPr>
        <w:tc>
          <w:tcPr>
            <w:tcW w:w="5055" w:type="dxa"/>
            <w:gridSpan w:val="2"/>
          </w:tcPr>
          <w:p w:rsidR="00677C1E" w:rsidRDefault="00677C1E" w:rsidP="00CE24F8">
            <w:pPr>
              <w:pStyle w:val="TableParagraph"/>
              <w:spacing w:before="111"/>
              <w:ind w:left="64"/>
              <w:rPr>
                <w:sz w:val="15"/>
              </w:rPr>
            </w:pPr>
            <w:r>
              <w:rPr>
                <w:sz w:val="15"/>
              </w:rPr>
              <w:t>Итого по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разделу</w:t>
            </w:r>
          </w:p>
        </w:tc>
        <w:tc>
          <w:tcPr>
            <w:tcW w:w="528" w:type="dxa"/>
          </w:tcPr>
          <w:p w:rsidR="00677C1E" w:rsidRDefault="00677C1E" w:rsidP="00CE24F8">
            <w:pPr>
              <w:pStyle w:val="TableParagraph"/>
              <w:spacing w:before="0" w:line="167" w:lineRule="exact"/>
              <w:ind w:left="65"/>
              <w:rPr>
                <w:sz w:val="15"/>
              </w:rPr>
            </w:pPr>
            <w:r>
              <w:rPr>
                <w:sz w:val="15"/>
              </w:rPr>
              <w:t>40</w:t>
            </w:r>
          </w:p>
        </w:tc>
        <w:tc>
          <w:tcPr>
            <w:tcW w:w="9919" w:type="dxa"/>
            <w:gridSpan w:val="6"/>
          </w:tcPr>
          <w:p w:rsidR="00677C1E" w:rsidRDefault="00677C1E" w:rsidP="00CE24F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677C1E" w:rsidTr="00CE24F8">
        <w:trPr>
          <w:trHeight w:val="419"/>
        </w:trPr>
        <w:tc>
          <w:tcPr>
            <w:tcW w:w="15502" w:type="dxa"/>
            <w:gridSpan w:val="9"/>
          </w:tcPr>
          <w:p w:rsidR="00677C1E" w:rsidRDefault="00677C1E" w:rsidP="00CE24F8">
            <w:pPr>
              <w:pStyle w:val="TableParagraph"/>
              <w:spacing w:before="111"/>
              <w:ind w:left="64"/>
              <w:rPr>
                <w:b/>
                <w:sz w:val="15"/>
              </w:rPr>
            </w:pPr>
            <w:r>
              <w:rPr>
                <w:sz w:val="15"/>
              </w:rPr>
              <w:t>Раздел</w:t>
            </w:r>
            <w:proofErr w:type="gramStart"/>
            <w:r>
              <w:rPr>
                <w:sz w:val="15"/>
              </w:rPr>
              <w:t>4</w:t>
            </w:r>
            <w:proofErr w:type="gramEnd"/>
            <w:r>
              <w:rPr>
                <w:sz w:val="15"/>
              </w:rPr>
              <w:t>.</w:t>
            </w:r>
            <w:r>
              <w:rPr>
                <w:b/>
                <w:sz w:val="15"/>
              </w:rPr>
              <w:t>Спортивно-оздоровительнаядеятельность</w:t>
            </w:r>
          </w:p>
        </w:tc>
      </w:tr>
    </w:tbl>
    <w:p w:rsidR="00677C1E" w:rsidRDefault="00677C1E" w:rsidP="00677C1E">
      <w:pPr>
        <w:pStyle w:val="af"/>
        <w:spacing w:before="9" w:after="1"/>
        <w:rPr>
          <w:b/>
          <w:sz w:val="2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4659"/>
        <w:gridCol w:w="528"/>
        <w:gridCol w:w="1104"/>
        <w:gridCol w:w="1140"/>
        <w:gridCol w:w="864"/>
        <w:gridCol w:w="3675"/>
        <w:gridCol w:w="1081"/>
        <w:gridCol w:w="2055"/>
      </w:tblGrid>
      <w:tr w:rsidR="00677C1E" w:rsidRPr="00CE24F8" w:rsidTr="00CE24F8">
        <w:trPr>
          <w:trHeight w:val="924"/>
        </w:trPr>
        <w:tc>
          <w:tcPr>
            <w:tcW w:w="396" w:type="dxa"/>
          </w:tcPr>
          <w:p w:rsidR="00677C1E" w:rsidRDefault="00677C1E" w:rsidP="00CE24F8">
            <w:pPr>
              <w:pStyle w:val="TableParagraph"/>
              <w:spacing w:before="0" w:line="167" w:lineRule="exact"/>
              <w:ind w:left="66"/>
              <w:rPr>
                <w:sz w:val="15"/>
              </w:rPr>
            </w:pPr>
            <w:r>
              <w:rPr>
                <w:sz w:val="15"/>
              </w:rPr>
              <w:t>4.1.</w:t>
            </w:r>
          </w:p>
        </w:tc>
        <w:tc>
          <w:tcPr>
            <w:tcW w:w="4659" w:type="dxa"/>
          </w:tcPr>
          <w:p w:rsidR="00677C1E" w:rsidRDefault="00677C1E" w:rsidP="00CE24F8">
            <w:pPr>
              <w:pStyle w:val="TableParagraph"/>
              <w:spacing w:before="0" w:line="169" w:lineRule="exact"/>
              <w:ind w:left="64"/>
              <w:rPr>
                <w:b/>
                <w:sz w:val="15"/>
              </w:rPr>
            </w:pPr>
            <w:r>
              <w:rPr>
                <w:b/>
                <w:sz w:val="15"/>
              </w:rPr>
              <w:t>Освоение</w:t>
            </w:r>
            <w:r>
              <w:rPr>
                <w:b/>
                <w:spacing w:val="-1"/>
                <w:sz w:val="15"/>
              </w:rPr>
              <w:t xml:space="preserve"> </w:t>
            </w:r>
            <w:r>
              <w:rPr>
                <w:b/>
                <w:sz w:val="15"/>
              </w:rPr>
              <w:t>физических</w:t>
            </w:r>
            <w:r>
              <w:rPr>
                <w:b/>
                <w:spacing w:val="-4"/>
                <w:sz w:val="15"/>
              </w:rPr>
              <w:t xml:space="preserve"> </w:t>
            </w:r>
            <w:r>
              <w:rPr>
                <w:b/>
                <w:sz w:val="15"/>
              </w:rPr>
              <w:t>упражнений</w:t>
            </w:r>
          </w:p>
        </w:tc>
        <w:tc>
          <w:tcPr>
            <w:tcW w:w="528" w:type="dxa"/>
          </w:tcPr>
          <w:p w:rsidR="00677C1E" w:rsidRDefault="00677C1E" w:rsidP="00CE24F8">
            <w:pPr>
              <w:pStyle w:val="TableParagraph"/>
              <w:spacing w:before="0" w:line="167" w:lineRule="exact"/>
              <w:ind w:left="103"/>
              <w:rPr>
                <w:sz w:val="15"/>
              </w:rPr>
            </w:pPr>
            <w:r>
              <w:rPr>
                <w:sz w:val="15"/>
              </w:rPr>
              <w:t>16</w:t>
            </w:r>
          </w:p>
        </w:tc>
        <w:tc>
          <w:tcPr>
            <w:tcW w:w="1104" w:type="dxa"/>
          </w:tcPr>
          <w:p w:rsidR="00677C1E" w:rsidRDefault="00677C1E" w:rsidP="00CE24F8">
            <w:pPr>
              <w:pStyle w:val="TableParagraph"/>
              <w:spacing w:before="0" w:line="167" w:lineRule="exact"/>
              <w:ind w:left="65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677C1E" w:rsidRDefault="00677C1E" w:rsidP="00CE24F8">
            <w:pPr>
              <w:pStyle w:val="TableParagraph"/>
              <w:spacing w:before="0" w:line="167" w:lineRule="exact"/>
              <w:ind w:left="65"/>
              <w:rPr>
                <w:sz w:val="15"/>
              </w:rPr>
            </w:pPr>
            <w:r>
              <w:rPr>
                <w:sz w:val="15"/>
              </w:rPr>
              <w:t>16</w:t>
            </w:r>
          </w:p>
        </w:tc>
        <w:tc>
          <w:tcPr>
            <w:tcW w:w="864" w:type="dxa"/>
          </w:tcPr>
          <w:p w:rsidR="00677C1E" w:rsidRDefault="00677C1E" w:rsidP="00CE24F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675" w:type="dxa"/>
          </w:tcPr>
          <w:p w:rsidR="00677C1E" w:rsidRDefault="00677C1E" w:rsidP="00CE24F8">
            <w:pPr>
              <w:pStyle w:val="TableParagraph"/>
              <w:spacing w:before="83"/>
              <w:ind w:left="65"/>
              <w:jc w:val="both"/>
              <w:rPr>
                <w:sz w:val="15"/>
              </w:rPr>
            </w:pPr>
            <w:r>
              <w:rPr>
                <w:sz w:val="15"/>
              </w:rPr>
              <w:t>Освоение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универсальных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умений</w:t>
            </w:r>
          </w:p>
          <w:p w:rsidR="00677C1E" w:rsidRDefault="00677C1E" w:rsidP="00CE24F8">
            <w:pPr>
              <w:pStyle w:val="TableParagraph"/>
              <w:spacing w:before="14" w:line="259" w:lineRule="auto"/>
              <w:ind w:left="65" w:right="561"/>
              <w:jc w:val="both"/>
              <w:rPr>
                <w:sz w:val="15"/>
              </w:rPr>
            </w:pPr>
            <w:proofErr w:type="spellStart"/>
            <w:r>
              <w:rPr>
                <w:sz w:val="15"/>
              </w:rPr>
              <w:t>посамостоятельномувыполнениюспортивныху</w:t>
            </w:r>
            <w:proofErr w:type="spellEnd"/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pacing w:val="-1"/>
                <w:sz w:val="15"/>
              </w:rPr>
              <w:t>пражнени</w:t>
            </w:r>
            <w:proofErr w:type="gramStart"/>
            <w:r>
              <w:rPr>
                <w:spacing w:val="-1"/>
                <w:sz w:val="15"/>
              </w:rPr>
              <w:t>й</w:t>
            </w:r>
            <w:proofErr w:type="spellEnd"/>
            <w:r>
              <w:rPr>
                <w:spacing w:val="-1"/>
                <w:sz w:val="15"/>
              </w:rPr>
              <w:t>(</w:t>
            </w:r>
            <w:proofErr w:type="spellStart"/>
            <w:proofErr w:type="gramEnd"/>
            <w:r>
              <w:rPr>
                <w:spacing w:val="-1"/>
                <w:sz w:val="15"/>
              </w:rPr>
              <w:t>повыбору</w:t>
            </w:r>
            <w:proofErr w:type="spellEnd"/>
            <w:r>
              <w:rPr>
                <w:spacing w:val="-1"/>
                <w:sz w:val="15"/>
              </w:rPr>
              <w:t>),</w:t>
            </w:r>
            <w:proofErr w:type="spellStart"/>
            <w:r>
              <w:rPr>
                <w:spacing w:val="-1"/>
                <w:sz w:val="15"/>
              </w:rPr>
              <w:t>вт.ч.черезигрыиигровые</w:t>
            </w:r>
            <w:proofErr w:type="spellEnd"/>
            <w:r>
              <w:rPr>
                <w:sz w:val="15"/>
              </w:rPr>
              <w:t xml:space="preserve"> задания;</w:t>
            </w:r>
          </w:p>
        </w:tc>
        <w:tc>
          <w:tcPr>
            <w:tcW w:w="1081" w:type="dxa"/>
          </w:tcPr>
          <w:p w:rsidR="00677C1E" w:rsidRDefault="00677C1E" w:rsidP="00CE24F8">
            <w:pPr>
              <w:pStyle w:val="TableParagraph"/>
              <w:spacing w:before="0" w:line="256" w:lineRule="auto"/>
              <w:ind w:left="64" w:right="101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2055" w:type="dxa"/>
          </w:tcPr>
          <w:p w:rsidR="00677C1E" w:rsidRDefault="00677C1E" w:rsidP="00CE24F8">
            <w:pPr>
              <w:pStyle w:val="TableParagraph"/>
              <w:spacing w:before="0" w:line="167" w:lineRule="exact"/>
              <w:ind w:left="81"/>
              <w:rPr>
                <w:sz w:val="15"/>
              </w:rPr>
            </w:pPr>
            <w:r>
              <w:rPr>
                <w:sz w:val="15"/>
              </w:rPr>
              <w:t>https://resh.edu.ru/subject/9/1/</w:t>
            </w:r>
          </w:p>
        </w:tc>
      </w:tr>
      <w:tr w:rsidR="00677C1E" w:rsidTr="00CE24F8">
        <w:trPr>
          <w:trHeight w:val="415"/>
        </w:trPr>
        <w:tc>
          <w:tcPr>
            <w:tcW w:w="5055" w:type="dxa"/>
            <w:gridSpan w:val="2"/>
            <w:tcBorders>
              <w:bottom w:val="single" w:sz="12" w:space="0" w:color="000000"/>
            </w:tcBorders>
          </w:tcPr>
          <w:p w:rsidR="00677C1E" w:rsidRDefault="00677C1E" w:rsidP="00CE24F8">
            <w:pPr>
              <w:pStyle w:val="TableParagraph"/>
              <w:spacing w:before="0" w:line="167" w:lineRule="exact"/>
              <w:ind w:left="64"/>
              <w:rPr>
                <w:sz w:val="15"/>
              </w:rPr>
            </w:pPr>
            <w:r>
              <w:rPr>
                <w:sz w:val="15"/>
              </w:rPr>
              <w:t>Итого по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разделу</w:t>
            </w:r>
          </w:p>
        </w:tc>
        <w:tc>
          <w:tcPr>
            <w:tcW w:w="528" w:type="dxa"/>
            <w:tcBorders>
              <w:bottom w:val="single" w:sz="12" w:space="0" w:color="000000"/>
            </w:tcBorders>
          </w:tcPr>
          <w:p w:rsidR="00677C1E" w:rsidRDefault="00677C1E" w:rsidP="00CE24F8">
            <w:pPr>
              <w:pStyle w:val="TableParagraph"/>
              <w:spacing w:before="0" w:line="167" w:lineRule="exact"/>
              <w:ind w:left="103"/>
              <w:rPr>
                <w:sz w:val="15"/>
              </w:rPr>
            </w:pPr>
            <w:r>
              <w:rPr>
                <w:sz w:val="15"/>
              </w:rPr>
              <w:t>16</w:t>
            </w:r>
          </w:p>
        </w:tc>
        <w:tc>
          <w:tcPr>
            <w:tcW w:w="9919" w:type="dxa"/>
            <w:gridSpan w:val="6"/>
            <w:tcBorders>
              <w:bottom w:val="single" w:sz="12" w:space="0" w:color="000000"/>
            </w:tcBorders>
          </w:tcPr>
          <w:p w:rsidR="00677C1E" w:rsidRDefault="00677C1E" w:rsidP="00CE24F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677C1E" w:rsidTr="00CE24F8">
        <w:trPr>
          <w:trHeight w:val="418"/>
        </w:trPr>
        <w:tc>
          <w:tcPr>
            <w:tcW w:w="5055" w:type="dxa"/>
            <w:gridSpan w:val="2"/>
            <w:tcBorders>
              <w:top w:val="single" w:sz="12" w:space="0" w:color="000000"/>
            </w:tcBorders>
          </w:tcPr>
          <w:p w:rsidR="00677C1E" w:rsidRDefault="00677C1E" w:rsidP="00CE24F8">
            <w:pPr>
              <w:pStyle w:val="TableParagraph"/>
              <w:spacing w:before="107"/>
              <w:ind w:left="64"/>
              <w:rPr>
                <w:sz w:val="15"/>
              </w:rPr>
            </w:pPr>
            <w:r>
              <w:rPr>
                <w:sz w:val="15"/>
              </w:rPr>
              <w:t>ОБЩЕЕ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КОЛИЧЕСТВО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ЧАСОВ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ПРОГРАММЕ</w:t>
            </w:r>
          </w:p>
        </w:tc>
        <w:tc>
          <w:tcPr>
            <w:tcW w:w="528" w:type="dxa"/>
            <w:tcBorders>
              <w:top w:val="single" w:sz="12" w:space="0" w:color="000000"/>
            </w:tcBorders>
          </w:tcPr>
          <w:p w:rsidR="00677C1E" w:rsidRDefault="00677C1E" w:rsidP="00CE24F8">
            <w:pPr>
              <w:pStyle w:val="TableParagraph"/>
              <w:spacing w:before="0" w:line="163" w:lineRule="exact"/>
              <w:ind w:left="65"/>
              <w:rPr>
                <w:sz w:val="15"/>
              </w:rPr>
            </w:pPr>
            <w:r>
              <w:rPr>
                <w:sz w:val="15"/>
              </w:rPr>
              <w:t>66</w:t>
            </w:r>
          </w:p>
        </w:tc>
        <w:tc>
          <w:tcPr>
            <w:tcW w:w="1104" w:type="dxa"/>
            <w:tcBorders>
              <w:top w:val="single" w:sz="12" w:space="0" w:color="000000"/>
            </w:tcBorders>
          </w:tcPr>
          <w:p w:rsidR="00677C1E" w:rsidRDefault="00677C1E" w:rsidP="00CE24F8">
            <w:pPr>
              <w:pStyle w:val="TableParagraph"/>
              <w:spacing w:before="0" w:line="163" w:lineRule="exact"/>
              <w:ind w:left="65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815" w:type="dxa"/>
            <w:gridSpan w:val="5"/>
            <w:tcBorders>
              <w:top w:val="single" w:sz="12" w:space="0" w:color="000000"/>
            </w:tcBorders>
          </w:tcPr>
          <w:p w:rsidR="00677C1E" w:rsidRDefault="00677C1E" w:rsidP="00CE24F8">
            <w:pPr>
              <w:pStyle w:val="TableParagraph"/>
              <w:spacing w:before="0" w:line="163" w:lineRule="exact"/>
              <w:ind w:left="65"/>
              <w:rPr>
                <w:sz w:val="15"/>
              </w:rPr>
            </w:pPr>
            <w:r>
              <w:rPr>
                <w:sz w:val="15"/>
              </w:rPr>
              <w:t>63</w:t>
            </w:r>
          </w:p>
        </w:tc>
      </w:tr>
    </w:tbl>
    <w:p w:rsidR="00677C1E" w:rsidRDefault="00677C1E" w:rsidP="00677C1E">
      <w:pPr>
        <w:spacing w:line="163" w:lineRule="exact"/>
        <w:rPr>
          <w:sz w:val="15"/>
        </w:rPr>
        <w:sectPr w:rsidR="00677C1E">
          <w:pgSz w:w="16850" w:h="11900" w:orient="landscape"/>
          <w:pgMar w:top="560" w:right="560" w:bottom="280" w:left="560" w:header="720" w:footer="720" w:gutter="0"/>
          <w:cols w:space="720"/>
        </w:sectPr>
      </w:pPr>
    </w:p>
    <w:p w:rsidR="00677C1E" w:rsidRPr="00A34486" w:rsidRDefault="00677C1E">
      <w:pPr>
        <w:autoSpaceDE w:val="0"/>
        <w:autoSpaceDN w:val="0"/>
        <w:spacing w:after="64" w:line="220" w:lineRule="exact"/>
        <w:rPr>
          <w:lang w:val="ru-RU"/>
        </w:rPr>
      </w:pPr>
    </w:p>
    <w:p w:rsidR="00D22D38" w:rsidRDefault="0019353F">
      <w:pPr>
        <w:autoSpaceDE w:val="0"/>
        <w:autoSpaceDN w:val="0"/>
        <w:spacing w:after="0" w:line="14" w:lineRule="exact"/>
      </w:pPr>
      <w:r>
        <w:rPr>
          <w:rFonts w:ascii="Times New Roman" w:eastAsia="Times New Roman" w:hAnsi="Times New Roman"/>
          <w:b/>
          <w:color w:val="000000"/>
          <w:w w:val="101"/>
          <w:sz w:val="19"/>
          <w:lang w:val="ru-RU"/>
        </w:rPr>
        <w:t xml:space="preserve"> </w:t>
      </w:r>
    </w:p>
    <w:p w:rsidR="00D22D38" w:rsidRDefault="00D22D38">
      <w:pPr>
        <w:sectPr w:rsidR="00D22D38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22D38" w:rsidRDefault="00D22D38">
      <w:pPr>
        <w:autoSpaceDE w:val="0"/>
        <w:autoSpaceDN w:val="0"/>
        <w:spacing w:after="78" w:line="220" w:lineRule="exact"/>
      </w:pPr>
    </w:p>
    <w:p w:rsidR="00677C1E" w:rsidRPr="003F689F" w:rsidRDefault="00677C1E" w:rsidP="00677C1E">
      <w:pPr>
        <w:pStyle w:val="1"/>
        <w:spacing w:before="64"/>
        <w:ind w:left="118"/>
        <w:rPr>
          <w:color w:val="auto"/>
        </w:rPr>
      </w:pPr>
      <w:r w:rsidRPr="003F689F">
        <w:rPr>
          <w:color w:val="auto"/>
        </w:rPr>
        <w:t>ПОУРОЧНОЕ</w:t>
      </w:r>
      <w:r w:rsidR="003F689F">
        <w:rPr>
          <w:color w:val="auto"/>
          <w:lang w:val="ru-RU"/>
        </w:rPr>
        <w:t xml:space="preserve"> </w:t>
      </w:r>
      <w:r w:rsidRPr="003F689F">
        <w:rPr>
          <w:color w:val="auto"/>
        </w:rPr>
        <w:t>ПЛАНИРОВАНИЕ</w:t>
      </w:r>
    </w:p>
    <w:p w:rsidR="00677C1E" w:rsidRDefault="00677C1E" w:rsidP="00677C1E">
      <w:pPr>
        <w:pStyle w:val="af"/>
        <w:spacing w:before="6"/>
        <w:rPr>
          <w:b/>
          <w:sz w:val="21"/>
        </w:rPr>
      </w:pPr>
      <w:r>
        <w:rPr>
          <w:noProof/>
          <w:sz w:val="24"/>
          <w:lang w:val="ru-RU"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182245</wp:posOffset>
                </wp:positionV>
                <wp:extent cx="6707505" cy="8890"/>
                <wp:effectExtent l="3810" t="1270" r="3810" b="0"/>
                <wp:wrapTopAndBottom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33.3pt;margin-top:14.35pt;width:528.15pt;height:.7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" fillcolor="black" stroked="f">
                <w10:wrap type="topAndBottom" anchorx="page"/>
              </v:rect>
            </w:pict>
          </mc:Fallback>
        </mc:AlternateContent>
      </w:r>
    </w:p>
    <w:p w:rsidR="00677C1E" w:rsidRDefault="00677C1E" w:rsidP="00677C1E">
      <w:pPr>
        <w:pStyle w:val="af"/>
        <w:spacing w:before="3"/>
        <w:rPr>
          <w:b/>
          <w:sz w:val="25"/>
        </w:rPr>
      </w:pPr>
    </w:p>
    <w:tbl>
      <w:tblPr>
        <w:tblStyle w:val="TableNormal"/>
        <w:tblW w:w="0" w:type="auto"/>
        <w:tblInd w:w="1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19"/>
        <w:gridCol w:w="732"/>
        <w:gridCol w:w="1620"/>
        <w:gridCol w:w="1668"/>
        <w:gridCol w:w="1237"/>
        <w:gridCol w:w="1573"/>
      </w:tblGrid>
      <w:tr w:rsidR="00677C1E" w:rsidTr="00CE24F8">
        <w:trPr>
          <w:trHeight w:val="566"/>
        </w:trPr>
        <w:tc>
          <w:tcPr>
            <w:tcW w:w="504" w:type="dxa"/>
            <w:vMerge w:val="restart"/>
          </w:tcPr>
          <w:p w:rsidR="00677C1E" w:rsidRDefault="00677C1E" w:rsidP="00CE24F8">
            <w:pPr>
              <w:pStyle w:val="TableParagraph"/>
              <w:spacing w:before="73" w:line="348" w:lineRule="auto"/>
              <w:ind w:left="83" w:right="4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219" w:type="dxa"/>
            <w:vMerge w:val="restart"/>
          </w:tcPr>
          <w:p w:rsidR="00677C1E" w:rsidRDefault="00CE24F8" w:rsidP="00CE24F8">
            <w:pPr>
              <w:pStyle w:val="TableParagraph"/>
              <w:spacing w:before="73"/>
              <w:ind w:left="83"/>
              <w:rPr>
                <w:b/>
                <w:sz w:val="24"/>
              </w:rPr>
            </w:pPr>
            <w:r>
              <w:rPr>
                <w:b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</w:tcPr>
          <w:p w:rsidR="00677C1E" w:rsidRDefault="00CE24F8" w:rsidP="00CE24F8">
            <w:pPr>
              <w:pStyle w:val="TableParagraph"/>
              <w:spacing w:before="16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1237" w:type="dxa"/>
            <w:vMerge w:val="restart"/>
          </w:tcPr>
          <w:p w:rsidR="00677C1E" w:rsidRDefault="00677C1E" w:rsidP="00CE24F8">
            <w:pPr>
              <w:pStyle w:val="TableParagraph"/>
              <w:spacing w:before="73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677C1E" w:rsidRDefault="00677C1E" w:rsidP="00CE24F8">
            <w:pPr>
              <w:pStyle w:val="TableParagraph"/>
              <w:spacing w:before="22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1573" w:type="dxa"/>
            <w:vMerge w:val="restart"/>
          </w:tcPr>
          <w:p w:rsidR="00677C1E" w:rsidRDefault="00677C1E" w:rsidP="00CE24F8">
            <w:pPr>
              <w:pStyle w:val="TableParagraph"/>
              <w:spacing w:before="73" w:line="259" w:lineRule="auto"/>
              <w:ind w:right="421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677C1E" w:rsidTr="00CE24F8">
        <w:trPr>
          <w:trHeight w:val="901"/>
        </w:trPr>
        <w:tc>
          <w:tcPr>
            <w:tcW w:w="504" w:type="dxa"/>
            <w:vMerge/>
            <w:tcBorders>
              <w:top w:val="nil"/>
            </w:tcBorders>
          </w:tcPr>
          <w:p w:rsidR="00677C1E" w:rsidRDefault="00677C1E" w:rsidP="00CE24F8">
            <w:pPr>
              <w:rPr>
                <w:sz w:val="2"/>
                <w:szCs w:val="2"/>
              </w:rPr>
            </w:pPr>
          </w:p>
        </w:tc>
        <w:tc>
          <w:tcPr>
            <w:tcW w:w="3219" w:type="dxa"/>
            <w:vMerge/>
            <w:tcBorders>
              <w:top w:val="nil"/>
            </w:tcBorders>
          </w:tcPr>
          <w:p w:rsidR="00677C1E" w:rsidRDefault="00677C1E" w:rsidP="00CE24F8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677C1E" w:rsidRDefault="00677C1E" w:rsidP="00CE24F8">
            <w:pPr>
              <w:pStyle w:val="TableParagraph"/>
              <w:spacing w:before="7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677C1E" w:rsidRDefault="00677C1E" w:rsidP="00CE24F8">
            <w:pPr>
              <w:pStyle w:val="TableParagraph"/>
              <w:spacing w:before="188" w:line="259" w:lineRule="auto"/>
              <w:ind w:right="39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677C1E" w:rsidRDefault="00677C1E" w:rsidP="00CE24F8">
            <w:pPr>
              <w:pStyle w:val="TableParagraph"/>
              <w:spacing w:before="188" w:line="259" w:lineRule="auto"/>
              <w:ind w:right="31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237" w:type="dxa"/>
            <w:vMerge/>
            <w:tcBorders>
              <w:top w:val="nil"/>
            </w:tcBorders>
          </w:tcPr>
          <w:p w:rsidR="00677C1E" w:rsidRDefault="00677C1E" w:rsidP="00CE24F8">
            <w:pPr>
              <w:rPr>
                <w:sz w:val="2"/>
                <w:szCs w:val="2"/>
              </w:rPr>
            </w:pPr>
          </w:p>
        </w:tc>
        <w:tc>
          <w:tcPr>
            <w:tcW w:w="1573" w:type="dxa"/>
            <w:vMerge/>
            <w:tcBorders>
              <w:top w:val="nil"/>
            </w:tcBorders>
          </w:tcPr>
          <w:p w:rsidR="00677C1E" w:rsidRDefault="00677C1E" w:rsidP="00CE24F8">
            <w:pPr>
              <w:rPr>
                <w:sz w:val="2"/>
                <w:szCs w:val="2"/>
              </w:rPr>
            </w:pPr>
          </w:p>
        </w:tc>
      </w:tr>
      <w:tr w:rsidR="00677C1E" w:rsidTr="00CE24F8">
        <w:trPr>
          <w:trHeight w:val="1235"/>
        </w:trPr>
        <w:tc>
          <w:tcPr>
            <w:tcW w:w="504" w:type="dxa"/>
          </w:tcPr>
          <w:p w:rsidR="00677C1E" w:rsidRDefault="00677C1E" w:rsidP="00CE24F8">
            <w:pPr>
              <w:pStyle w:val="TableParagraph"/>
              <w:spacing w:before="66"/>
              <w:ind w:left="83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19" w:type="dxa"/>
          </w:tcPr>
          <w:p w:rsidR="00677C1E" w:rsidRDefault="00677C1E" w:rsidP="00CE24F8">
            <w:pPr>
              <w:pStyle w:val="TableParagraph"/>
              <w:spacing w:before="203" w:line="259" w:lineRule="auto"/>
              <w:ind w:left="83" w:right="190"/>
              <w:rPr>
                <w:sz w:val="24"/>
              </w:rPr>
            </w:pPr>
            <w:r>
              <w:rPr>
                <w:sz w:val="24"/>
              </w:rPr>
              <w:t>Инструктаж по ТБ. Ходьба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подсчет. Ходьба на носках,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пятках. Обычный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бег.</w:t>
            </w:r>
          </w:p>
        </w:tc>
        <w:tc>
          <w:tcPr>
            <w:tcW w:w="732" w:type="dxa"/>
          </w:tcPr>
          <w:p w:rsidR="00677C1E" w:rsidRDefault="00677C1E" w:rsidP="00CE24F8">
            <w:pPr>
              <w:pStyle w:val="TableParagraph"/>
              <w:spacing w:before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77C1E" w:rsidRDefault="00677C1E" w:rsidP="00CE24F8">
            <w:pPr>
              <w:pStyle w:val="TableParagraph"/>
              <w:spacing w:before="6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77C1E" w:rsidRDefault="00677C1E" w:rsidP="00CE24F8">
            <w:pPr>
              <w:pStyle w:val="TableParagraph"/>
              <w:spacing w:before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7" w:type="dxa"/>
          </w:tcPr>
          <w:p w:rsidR="00677C1E" w:rsidRDefault="00677C1E" w:rsidP="00CE24F8">
            <w:pPr>
              <w:pStyle w:val="TableParagraph"/>
              <w:spacing w:before="66"/>
              <w:ind w:left="94"/>
              <w:rPr>
                <w:sz w:val="24"/>
              </w:rPr>
            </w:pPr>
            <w:r>
              <w:rPr>
                <w:sz w:val="24"/>
              </w:rPr>
              <w:t>02.09.2022</w:t>
            </w:r>
          </w:p>
        </w:tc>
        <w:tc>
          <w:tcPr>
            <w:tcW w:w="1573" w:type="dxa"/>
          </w:tcPr>
          <w:p w:rsidR="00677C1E" w:rsidRDefault="00677C1E" w:rsidP="00CE24F8">
            <w:pPr>
              <w:pStyle w:val="TableParagraph"/>
              <w:spacing w:before="66" w:line="259" w:lineRule="auto"/>
              <w:ind w:right="4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77C1E" w:rsidTr="00CE24F8">
        <w:trPr>
          <w:trHeight w:val="901"/>
        </w:trPr>
        <w:tc>
          <w:tcPr>
            <w:tcW w:w="504" w:type="dxa"/>
          </w:tcPr>
          <w:p w:rsidR="00677C1E" w:rsidRDefault="00677C1E" w:rsidP="00CE24F8">
            <w:pPr>
              <w:pStyle w:val="TableParagraph"/>
              <w:spacing w:before="68"/>
              <w:ind w:left="83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19" w:type="dxa"/>
          </w:tcPr>
          <w:p w:rsidR="00677C1E" w:rsidRDefault="00677C1E" w:rsidP="00CE24F8">
            <w:pPr>
              <w:pStyle w:val="TableParagraph"/>
              <w:spacing w:before="183"/>
              <w:ind w:left="83"/>
              <w:rPr>
                <w:sz w:val="24"/>
              </w:rPr>
            </w:pPr>
            <w:r>
              <w:rPr>
                <w:sz w:val="24"/>
              </w:rPr>
              <w:t>Бег30,60м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одвижнаяигра</w:t>
            </w:r>
          </w:p>
          <w:p w:rsidR="00677C1E" w:rsidRDefault="00677C1E" w:rsidP="00CE24F8">
            <w:pPr>
              <w:pStyle w:val="TableParagraph"/>
              <w:spacing w:before="24"/>
              <w:ind w:left="83"/>
              <w:rPr>
                <w:sz w:val="24"/>
              </w:rPr>
            </w:pPr>
            <w:r>
              <w:rPr>
                <w:sz w:val="24"/>
              </w:rPr>
              <w:t>«Гуси-лебеди».</w:t>
            </w:r>
          </w:p>
        </w:tc>
        <w:tc>
          <w:tcPr>
            <w:tcW w:w="732" w:type="dxa"/>
          </w:tcPr>
          <w:p w:rsidR="00677C1E" w:rsidRDefault="00677C1E" w:rsidP="00CE24F8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77C1E" w:rsidRDefault="00677C1E" w:rsidP="00CE24F8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77C1E" w:rsidRDefault="00677C1E" w:rsidP="00CE24F8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7" w:type="dxa"/>
          </w:tcPr>
          <w:p w:rsidR="00677C1E" w:rsidRDefault="00677C1E" w:rsidP="00CE24F8">
            <w:pPr>
              <w:pStyle w:val="TableParagraph"/>
              <w:spacing w:before="68"/>
              <w:ind w:left="94"/>
              <w:rPr>
                <w:sz w:val="24"/>
              </w:rPr>
            </w:pPr>
            <w:r>
              <w:rPr>
                <w:sz w:val="24"/>
              </w:rPr>
              <w:t>05.09.2022</w:t>
            </w:r>
          </w:p>
        </w:tc>
        <w:tc>
          <w:tcPr>
            <w:tcW w:w="1573" w:type="dxa"/>
          </w:tcPr>
          <w:p w:rsidR="00677C1E" w:rsidRDefault="00677C1E" w:rsidP="00CE24F8">
            <w:pPr>
              <w:pStyle w:val="TableParagraph"/>
              <w:spacing w:before="183" w:line="261" w:lineRule="auto"/>
              <w:ind w:right="4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77C1E" w:rsidRPr="00677C1E" w:rsidTr="00CE24F8">
        <w:trPr>
          <w:trHeight w:val="902"/>
        </w:trPr>
        <w:tc>
          <w:tcPr>
            <w:tcW w:w="504" w:type="dxa"/>
          </w:tcPr>
          <w:p w:rsidR="00677C1E" w:rsidRDefault="00677C1E" w:rsidP="00CE24F8">
            <w:pPr>
              <w:pStyle w:val="TableParagraph"/>
              <w:spacing w:before="68"/>
              <w:ind w:left="83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19" w:type="dxa"/>
          </w:tcPr>
          <w:p w:rsidR="00677C1E" w:rsidRDefault="00677C1E" w:rsidP="00CE24F8">
            <w:pPr>
              <w:pStyle w:val="TableParagraph"/>
              <w:spacing w:before="183" w:line="259" w:lineRule="auto"/>
              <w:ind w:left="83" w:right="274"/>
              <w:rPr>
                <w:sz w:val="24"/>
              </w:rPr>
            </w:pPr>
            <w:r>
              <w:rPr>
                <w:sz w:val="24"/>
              </w:rPr>
              <w:t xml:space="preserve">Разновидности ходьбы. Бег с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ускорением.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ОРУ.</w:t>
            </w:r>
          </w:p>
        </w:tc>
        <w:tc>
          <w:tcPr>
            <w:tcW w:w="732" w:type="dxa"/>
          </w:tcPr>
          <w:p w:rsidR="00677C1E" w:rsidRDefault="00677C1E" w:rsidP="00CE24F8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77C1E" w:rsidRDefault="00677C1E" w:rsidP="00CE24F8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77C1E" w:rsidRDefault="00677C1E" w:rsidP="00CE24F8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7" w:type="dxa"/>
          </w:tcPr>
          <w:p w:rsidR="00677C1E" w:rsidRDefault="00677C1E" w:rsidP="00CE24F8">
            <w:pPr>
              <w:pStyle w:val="TableParagraph"/>
              <w:spacing w:before="68"/>
              <w:ind w:left="94"/>
              <w:rPr>
                <w:sz w:val="24"/>
              </w:rPr>
            </w:pPr>
            <w:r>
              <w:rPr>
                <w:sz w:val="24"/>
              </w:rPr>
              <w:t>9.09.2022</w:t>
            </w:r>
          </w:p>
        </w:tc>
        <w:tc>
          <w:tcPr>
            <w:tcW w:w="1573" w:type="dxa"/>
          </w:tcPr>
          <w:p w:rsidR="00677C1E" w:rsidRDefault="00677C1E" w:rsidP="00CE24F8">
            <w:pPr>
              <w:pStyle w:val="TableParagraph"/>
              <w:spacing w:before="183" w:line="259" w:lineRule="auto"/>
              <w:ind w:right="4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77C1E" w:rsidTr="00CE24F8">
        <w:trPr>
          <w:trHeight w:val="1235"/>
        </w:trPr>
        <w:tc>
          <w:tcPr>
            <w:tcW w:w="504" w:type="dxa"/>
          </w:tcPr>
          <w:p w:rsidR="00677C1E" w:rsidRDefault="00677C1E" w:rsidP="00CE24F8">
            <w:pPr>
              <w:pStyle w:val="TableParagraph"/>
              <w:spacing w:before="66"/>
              <w:ind w:left="83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219" w:type="dxa"/>
          </w:tcPr>
          <w:p w:rsidR="00677C1E" w:rsidRDefault="00677C1E" w:rsidP="00CE24F8">
            <w:pPr>
              <w:pStyle w:val="TableParagraph"/>
              <w:spacing w:before="203" w:line="259" w:lineRule="auto"/>
              <w:ind w:left="83" w:right="561"/>
              <w:rPr>
                <w:sz w:val="24"/>
              </w:rPr>
            </w:pPr>
            <w:r>
              <w:rPr>
                <w:sz w:val="24"/>
              </w:rPr>
              <w:t>Прыжки</w:t>
            </w:r>
            <w:r w:rsidR="00CE24F8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CE24F8">
              <w:rPr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 w:rsidR="00CE24F8">
              <w:rPr>
                <w:sz w:val="24"/>
              </w:rPr>
              <w:t xml:space="preserve"> </w:t>
            </w:r>
            <w:r>
              <w:rPr>
                <w:sz w:val="24"/>
              </w:rPr>
              <w:t>ноге,</w:t>
            </w:r>
            <w:r w:rsidR="00CE24F8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месте.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ОРУ.</w:t>
            </w:r>
          </w:p>
        </w:tc>
        <w:tc>
          <w:tcPr>
            <w:tcW w:w="732" w:type="dxa"/>
          </w:tcPr>
          <w:p w:rsidR="00677C1E" w:rsidRDefault="00677C1E" w:rsidP="00CE24F8">
            <w:pPr>
              <w:pStyle w:val="TableParagraph"/>
              <w:spacing w:before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77C1E" w:rsidRDefault="00677C1E" w:rsidP="00CE24F8">
            <w:pPr>
              <w:pStyle w:val="TableParagraph"/>
              <w:spacing w:before="6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77C1E" w:rsidRDefault="00677C1E" w:rsidP="00CE24F8">
            <w:pPr>
              <w:pStyle w:val="TableParagraph"/>
              <w:spacing w:before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7" w:type="dxa"/>
          </w:tcPr>
          <w:p w:rsidR="00677C1E" w:rsidRDefault="00677C1E" w:rsidP="00CE24F8">
            <w:pPr>
              <w:pStyle w:val="TableParagraph"/>
              <w:spacing w:before="66"/>
              <w:ind w:left="94"/>
              <w:rPr>
                <w:sz w:val="24"/>
              </w:rPr>
            </w:pPr>
            <w:r>
              <w:rPr>
                <w:sz w:val="24"/>
              </w:rPr>
              <w:t>12.09.2022</w:t>
            </w:r>
          </w:p>
        </w:tc>
        <w:tc>
          <w:tcPr>
            <w:tcW w:w="1573" w:type="dxa"/>
          </w:tcPr>
          <w:p w:rsidR="00677C1E" w:rsidRDefault="00677C1E" w:rsidP="00CE24F8">
            <w:pPr>
              <w:pStyle w:val="TableParagraph"/>
              <w:spacing w:before="66" w:line="259" w:lineRule="auto"/>
              <w:ind w:right="4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77C1E" w:rsidTr="00CE24F8">
        <w:trPr>
          <w:trHeight w:val="1237"/>
        </w:trPr>
        <w:tc>
          <w:tcPr>
            <w:tcW w:w="504" w:type="dxa"/>
          </w:tcPr>
          <w:p w:rsidR="00677C1E" w:rsidRDefault="00677C1E" w:rsidP="00CE24F8">
            <w:pPr>
              <w:pStyle w:val="TableParagraph"/>
              <w:spacing w:before="68"/>
              <w:ind w:left="83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219" w:type="dxa"/>
          </w:tcPr>
          <w:p w:rsidR="00677C1E" w:rsidRDefault="00677C1E" w:rsidP="00CE24F8">
            <w:pPr>
              <w:pStyle w:val="TableParagraph"/>
              <w:spacing w:before="203" w:line="259" w:lineRule="auto"/>
              <w:ind w:left="83" w:right="596"/>
              <w:rPr>
                <w:sz w:val="24"/>
              </w:rPr>
            </w:pPr>
            <w:r>
              <w:rPr>
                <w:sz w:val="24"/>
              </w:rPr>
              <w:t>Метание малого мяча из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положения</w:t>
            </w:r>
            <w:proofErr w:type="gramEnd"/>
            <w:r w:rsidR="00CE24F8">
              <w:rPr>
                <w:sz w:val="24"/>
              </w:rPr>
              <w:t xml:space="preserve"> </w:t>
            </w:r>
            <w:r>
              <w:rPr>
                <w:sz w:val="24"/>
              </w:rPr>
              <w:t>стоя</w:t>
            </w:r>
            <w:r w:rsidR="00CE24F8">
              <w:rPr>
                <w:sz w:val="24"/>
              </w:rPr>
              <w:t xml:space="preserve"> </w:t>
            </w:r>
            <w:r>
              <w:rPr>
                <w:sz w:val="24"/>
              </w:rPr>
              <w:t>грудью</w:t>
            </w:r>
            <w:r w:rsidR="00CE24F8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метания.</w:t>
            </w:r>
          </w:p>
        </w:tc>
        <w:tc>
          <w:tcPr>
            <w:tcW w:w="732" w:type="dxa"/>
          </w:tcPr>
          <w:p w:rsidR="00677C1E" w:rsidRDefault="00677C1E" w:rsidP="00CE24F8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77C1E" w:rsidRDefault="00677C1E" w:rsidP="00CE24F8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77C1E" w:rsidRDefault="00677C1E" w:rsidP="00CE24F8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7" w:type="dxa"/>
          </w:tcPr>
          <w:p w:rsidR="00677C1E" w:rsidRDefault="00677C1E" w:rsidP="00CE24F8">
            <w:pPr>
              <w:pStyle w:val="TableParagraph"/>
              <w:spacing w:before="68"/>
              <w:ind w:left="94"/>
              <w:rPr>
                <w:sz w:val="24"/>
              </w:rPr>
            </w:pPr>
            <w:r>
              <w:rPr>
                <w:sz w:val="24"/>
              </w:rPr>
              <w:t>16.09.2022</w:t>
            </w:r>
          </w:p>
        </w:tc>
        <w:tc>
          <w:tcPr>
            <w:tcW w:w="1573" w:type="dxa"/>
          </w:tcPr>
          <w:p w:rsidR="00677C1E" w:rsidRDefault="00677C1E" w:rsidP="00CE24F8">
            <w:pPr>
              <w:pStyle w:val="TableParagraph"/>
              <w:spacing w:before="68" w:line="259" w:lineRule="auto"/>
              <w:ind w:right="4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677C1E" w:rsidRDefault="00677C1E" w:rsidP="00677C1E">
      <w:pPr>
        <w:pStyle w:val="af"/>
        <w:spacing w:before="10"/>
        <w:rPr>
          <w:b/>
          <w:sz w:val="25"/>
        </w:rPr>
      </w:pPr>
    </w:p>
    <w:tbl>
      <w:tblPr>
        <w:tblStyle w:val="TableNormal"/>
        <w:tblW w:w="0" w:type="auto"/>
        <w:tblInd w:w="2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19"/>
        <w:gridCol w:w="732"/>
        <w:gridCol w:w="1620"/>
        <w:gridCol w:w="1668"/>
        <w:gridCol w:w="1237"/>
        <w:gridCol w:w="1573"/>
      </w:tblGrid>
      <w:tr w:rsidR="00677C1E" w:rsidTr="00CE24F8">
        <w:trPr>
          <w:trHeight w:val="1235"/>
        </w:trPr>
        <w:tc>
          <w:tcPr>
            <w:tcW w:w="504" w:type="dxa"/>
          </w:tcPr>
          <w:p w:rsidR="00677C1E" w:rsidRDefault="00677C1E" w:rsidP="00CE24F8">
            <w:pPr>
              <w:pStyle w:val="TableParagraph"/>
              <w:spacing w:before="66"/>
              <w:ind w:left="9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219" w:type="dxa"/>
          </w:tcPr>
          <w:p w:rsidR="00677C1E" w:rsidRDefault="00677C1E" w:rsidP="00CE24F8">
            <w:pPr>
              <w:pStyle w:val="TableParagraph"/>
              <w:spacing w:before="128" w:line="288" w:lineRule="auto"/>
              <w:ind w:left="91"/>
              <w:rPr>
                <w:sz w:val="24"/>
              </w:rPr>
            </w:pPr>
            <w:r>
              <w:rPr>
                <w:sz w:val="24"/>
              </w:rPr>
              <w:t>Равномерный бег 3 мин.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Чередование</w:t>
            </w:r>
            <w:r w:rsidR="00CE24F8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ходьбы</w:t>
            </w:r>
            <w:r w:rsidR="00CE24F8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 w:rsidR="00CE24F8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бега</w:t>
            </w:r>
          </w:p>
          <w:p w:rsidR="00677C1E" w:rsidRDefault="00677C1E" w:rsidP="00CE24F8">
            <w:pPr>
              <w:pStyle w:val="TableParagraph"/>
              <w:spacing w:before="77"/>
              <w:ind w:left="91"/>
              <w:rPr>
                <w:sz w:val="24"/>
              </w:rPr>
            </w:pPr>
            <w:r>
              <w:rPr>
                <w:sz w:val="24"/>
              </w:rPr>
              <w:t>(50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ходьба).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ОРУ.</w:t>
            </w:r>
          </w:p>
        </w:tc>
        <w:tc>
          <w:tcPr>
            <w:tcW w:w="732" w:type="dxa"/>
          </w:tcPr>
          <w:p w:rsidR="00677C1E" w:rsidRDefault="00677C1E" w:rsidP="00CE24F8">
            <w:pPr>
              <w:pStyle w:val="TableParagraph"/>
              <w:spacing w:before="66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77C1E" w:rsidRDefault="00677C1E" w:rsidP="00CE24F8">
            <w:pPr>
              <w:pStyle w:val="TableParagraph"/>
              <w:spacing w:before="66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77C1E" w:rsidRDefault="00677C1E" w:rsidP="00CE24F8">
            <w:pPr>
              <w:pStyle w:val="TableParagraph"/>
              <w:spacing w:before="66"/>
              <w:ind w:left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7" w:type="dxa"/>
          </w:tcPr>
          <w:p w:rsidR="00677C1E" w:rsidRDefault="00677C1E" w:rsidP="00CE24F8">
            <w:pPr>
              <w:pStyle w:val="TableParagraph"/>
              <w:spacing w:before="66"/>
              <w:ind w:left="98"/>
              <w:rPr>
                <w:sz w:val="24"/>
              </w:rPr>
            </w:pPr>
            <w:r>
              <w:rPr>
                <w:sz w:val="24"/>
              </w:rPr>
              <w:t>19.09.2022</w:t>
            </w:r>
          </w:p>
        </w:tc>
        <w:tc>
          <w:tcPr>
            <w:tcW w:w="1573" w:type="dxa"/>
          </w:tcPr>
          <w:p w:rsidR="00677C1E" w:rsidRDefault="00677C1E" w:rsidP="00CE24F8">
            <w:pPr>
              <w:pStyle w:val="TableParagraph"/>
              <w:spacing w:before="66" w:line="259" w:lineRule="auto"/>
              <w:ind w:left="88" w:right="44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77C1E" w:rsidTr="00CE24F8">
        <w:trPr>
          <w:trHeight w:val="1232"/>
        </w:trPr>
        <w:tc>
          <w:tcPr>
            <w:tcW w:w="504" w:type="dxa"/>
          </w:tcPr>
          <w:p w:rsidR="00677C1E" w:rsidRDefault="00677C1E" w:rsidP="00CE24F8">
            <w:pPr>
              <w:pStyle w:val="TableParagraph"/>
              <w:ind w:left="9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219" w:type="dxa"/>
          </w:tcPr>
          <w:p w:rsidR="00677C1E" w:rsidRDefault="00677C1E" w:rsidP="00CE24F8">
            <w:pPr>
              <w:pStyle w:val="TableParagraph"/>
              <w:spacing w:before="126" w:line="288" w:lineRule="auto"/>
              <w:ind w:left="91"/>
              <w:rPr>
                <w:sz w:val="24"/>
              </w:rPr>
            </w:pPr>
            <w:r>
              <w:rPr>
                <w:sz w:val="24"/>
              </w:rPr>
              <w:t>Равномерный бег 4 мин.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Чередование</w:t>
            </w:r>
            <w:r w:rsidR="00CE24F8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ходьбы</w:t>
            </w:r>
            <w:r w:rsidR="00CE24F8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 w:rsidR="00CE24F8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бега</w:t>
            </w:r>
          </w:p>
          <w:p w:rsidR="00677C1E" w:rsidRDefault="00677C1E" w:rsidP="00CE24F8">
            <w:pPr>
              <w:pStyle w:val="TableParagraph"/>
              <w:spacing w:before="77"/>
              <w:ind w:left="91"/>
              <w:rPr>
                <w:sz w:val="24"/>
              </w:rPr>
            </w:pPr>
            <w:r>
              <w:rPr>
                <w:sz w:val="24"/>
              </w:rPr>
              <w:t>(50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бег,100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ходьба).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ОРУ.</w:t>
            </w:r>
          </w:p>
        </w:tc>
        <w:tc>
          <w:tcPr>
            <w:tcW w:w="732" w:type="dxa"/>
          </w:tcPr>
          <w:p w:rsidR="00677C1E" w:rsidRDefault="00677C1E" w:rsidP="00CE24F8">
            <w:pPr>
              <w:pStyle w:val="TableParagraph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77C1E" w:rsidRDefault="00677C1E" w:rsidP="00CE24F8">
            <w:pPr>
              <w:pStyle w:val="TableParagraph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77C1E" w:rsidRDefault="00677C1E" w:rsidP="00CE24F8">
            <w:pPr>
              <w:pStyle w:val="TableParagraph"/>
              <w:ind w:left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7" w:type="dxa"/>
          </w:tcPr>
          <w:p w:rsidR="00677C1E" w:rsidRDefault="00677C1E" w:rsidP="00CE24F8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23.09.2022</w:t>
            </w:r>
          </w:p>
        </w:tc>
        <w:tc>
          <w:tcPr>
            <w:tcW w:w="1573" w:type="dxa"/>
          </w:tcPr>
          <w:p w:rsidR="00677C1E" w:rsidRDefault="00677C1E" w:rsidP="00CE24F8">
            <w:pPr>
              <w:pStyle w:val="TableParagraph"/>
              <w:spacing w:line="259" w:lineRule="auto"/>
              <w:ind w:left="88" w:right="44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77C1E" w:rsidTr="00CE24F8">
        <w:trPr>
          <w:trHeight w:val="1235"/>
        </w:trPr>
        <w:tc>
          <w:tcPr>
            <w:tcW w:w="504" w:type="dxa"/>
          </w:tcPr>
          <w:p w:rsidR="00677C1E" w:rsidRDefault="00677C1E" w:rsidP="00CE24F8">
            <w:pPr>
              <w:pStyle w:val="TableParagraph"/>
              <w:spacing w:before="66"/>
              <w:ind w:left="9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219" w:type="dxa"/>
          </w:tcPr>
          <w:p w:rsidR="00677C1E" w:rsidRDefault="00677C1E" w:rsidP="00CE24F8">
            <w:pPr>
              <w:pStyle w:val="TableParagraph"/>
              <w:spacing w:before="131" w:line="290" w:lineRule="auto"/>
              <w:ind w:left="91"/>
              <w:rPr>
                <w:sz w:val="24"/>
              </w:rPr>
            </w:pPr>
            <w:r>
              <w:rPr>
                <w:sz w:val="24"/>
              </w:rPr>
              <w:t>Равномерный бег 5 мин.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Чередование</w:t>
            </w:r>
            <w:r w:rsidR="00CE24F8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ходьбы</w:t>
            </w:r>
            <w:r w:rsidR="00CE24F8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 w:rsidR="00CE24F8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бега</w:t>
            </w:r>
          </w:p>
          <w:p w:rsidR="00677C1E" w:rsidRDefault="00677C1E" w:rsidP="00CE24F8">
            <w:pPr>
              <w:pStyle w:val="TableParagraph"/>
              <w:spacing w:before="64"/>
              <w:ind w:left="91"/>
              <w:rPr>
                <w:sz w:val="24"/>
              </w:rPr>
            </w:pPr>
            <w:r>
              <w:rPr>
                <w:sz w:val="24"/>
              </w:rPr>
              <w:t>(50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ходьба).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ОРУ.</w:t>
            </w:r>
          </w:p>
        </w:tc>
        <w:tc>
          <w:tcPr>
            <w:tcW w:w="732" w:type="dxa"/>
          </w:tcPr>
          <w:p w:rsidR="00677C1E" w:rsidRDefault="00677C1E" w:rsidP="00CE24F8">
            <w:pPr>
              <w:pStyle w:val="TableParagraph"/>
              <w:spacing w:before="66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77C1E" w:rsidRDefault="00677C1E" w:rsidP="00CE24F8">
            <w:pPr>
              <w:pStyle w:val="TableParagraph"/>
              <w:spacing w:before="66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77C1E" w:rsidRDefault="00677C1E" w:rsidP="00CE24F8">
            <w:pPr>
              <w:pStyle w:val="TableParagraph"/>
              <w:spacing w:before="66"/>
              <w:ind w:left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7" w:type="dxa"/>
          </w:tcPr>
          <w:p w:rsidR="00677C1E" w:rsidRDefault="00677C1E" w:rsidP="00CE24F8">
            <w:pPr>
              <w:pStyle w:val="TableParagraph"/>
              <w:spacing w:before="66"/>
              <w:ind w:left="98"/>
              <w:rPr>
                <w:sz w:val="24"/>
              </w:rPr>
            </w:pPr>
            <w:r>
              <w:rPr>
                <w:sz w:val="24"/>
              </w:rPr>
              <w:t>26.09.2022</w:t>
            </w:r>
          </w:p>
        </w:tc>
        <w:tc>
          <w:tcPr>
            <w:tcW w:w="1573" w:type="dxa"/>
          </w:tcPr>
          <w:p w:rsidR="00677C1E" w:rsidRDefault="00677C1E" w:rsidP="00CE24F8">
            <w:pPr>
              <w:pStyle w:val="TableParagraph"/>
              <w:spacing w:before="66" w:line="259" w:lineRule="auto"/>
              <w:ind w:left="88" w:right="44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77C1E" w:rsidTr="00CE24F8">
        <w:trPr>
          <w:trHeight w:val="1233"/>
        </w:trPr>
        <w:tc>
          <w:tcPr>
            <w:tcW w:w="504" w:type="dxa"/>
          </w:tcPr>
          <w:p w:rsidR="00677C1E" w:rsidRDefault="00677C1E" w:rsidP="00CE24F8">
            <w:pPr>
              <w:pStyle w:val="TableParagraph"/>
              <w:ind w:left="9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219" w:type="dxa"/>
          </w:tcPr>
          <w:p w:rsidR="00677C1E" w:rsidRDefault="00677C1E" w:rsidP="00CE24F8">
            <w:pPr>
              <w:pStyle w:val="TableParagraph"/>
              <w:spacing w:before="126" w:line="290" w:lineRule="auto"/>
              <w:ind w:left="91"/>
              <w:rPr>
                <w:sz w:val="24"/>
              </w:rPr>
            </w:pPr>
            <w:r>
              <w:rPr>
                <w:sz w:val="24"/>
              </w:rPr>
              <w:t>Равномерный бег 6 мин.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Чередованиеходьбыибега</w:t>
            </w:r>
            <w:proofErr w:type="spellEnd"/>
          </w:p>
          <w:p w:rsidR="00677C1E" w:rsidRDefault="00677C1E" w:rsidP="00CE24F8">
            <w:pPr>
              <w:pStyle w:val="TableParagraph"/>
              <w:spacing w:before="72"/>
              <w:ind w:left="91"/>
              <w:rPr>
                <w:sz w:val="24"/>
              </w:rPr>
            </w:pPr>
            <w:r>
              <w:rPr>
                <w:sz w:val="24"/>
              </w:rPr>
              <w:t>(50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ходьба).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ОРУ.</w:t>
            </w:r>
          </w:p>
        </w:tc>
        <w:tc>
          <w:tcPr>
            <w:tcW w:w="732" w:type="dxa"/>
          </w:tcPr>
          <w:p w:rsidR="00677C1E" w:rsidRDefault="00677C1E" w:rsidP="00CE24F8">
            <w:pPr>
              <w:pStyle w:val="TableParagraph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77C1E" w:rsidRDefault="00677C1E" w:rsidP="00CE24F8">
            <w:pPr>
              <w:pStyle w:val="TableParagraph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77C1E" w:rsidRDefault="00677C1E" w:rsidP="00CE24F8">
            <w:pPr>
              <w:pStyle w:val="TableParagraph"/>
              <w:ind w:left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7" w:type="dxa"/>
          </w:tcPr>
          <w:p w:rsidR="00677C1E" w:rsidRDefault="00677C1E" w:rsidP="00CE24F8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30.09.2022</w:t>
            </w:r>
          </w:p>
        </w:tc>
        <w:tc>
          <w:tcPr>
            <w:tcW w:w="1573" w:type="dxa"/>
          </w:tcPr>
          <w:p w:rsidR="00677C1E" w:rsidRDefault="00677C1E" w:rsidP="00CE24F8">
            <w:pPr>
              <w:pStyle w:val="TableParagraph"/>
              <w:spacing w:line="259" w:lineRule="auto"/>
              <w:ind w:left="88" w:right="44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77C1E" w:rsidTr="00CE24F8">
        <w:trPr>
          <w:trHeight w:val="1235"/>
        </w:trPr>
        <w:tc>
          <w:tcPr>
            <w:tcW w:w="504" w:type="dxa"/>
          </w:tcPr>
          <w:p w:rsidR="00677C1E" w:rsidRDefault="00677C1E" w:rsidP="00CE24F8">
            <w:pPr>
              <w:pStyle w:val="TableParagraph"/>
              <w:ind w:left="9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219" w:type="dxa"/>
          </w:tcPr>
          <w:p w:rsidR="00677C1E" w:rsidRDefault="00677C1E" w:rsidP="00CE24F8">
            <w:pPr>
              <w:pStyle w:val="TableParagraph"/>
              <w:spacing w:before="126" w:line="290" w:lineRule="auto"/>
              <w:ind w:left="91"/>
              <w:rPr>
                <w:sz w:val="24"/>
              </w:rPr>
            </w:pPr>
            <w:r>
              <w:rPr>
                <w:sz w:val="24"/>
              </w:rPr>
              <w:t>Равномерный бег 7 мин.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Чередование</w:t>
            </w:r>
            <w:r w:rsidR="00CE24F8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ходьбы</w:t>
            </w:r>
            <w:r w:rsidR="00CE24F8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 w:rsidR="00CE24F8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бега</w:t>
            </w:r>
          </w:p>
          <w:p w:rsidR="00677C1E" w:rsidRDefault="00677C1E" w:rsidP="00CE24F8">
            <w:pPr>
              <w:pStyle w:val="TableParagraph"/>
              <w:spacing w:before="73"/>
              <w:ind w:left="91"/>
              <w:rPr>
                <w:sz w:val="24"/>
              </w:rPr>
            </w:pPr>
            <w:r>
              <w:rPr>
                <w:sz w:val="24"/>
              </w:rPr>
              <w:t>(50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ходьба).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ОРУ.</w:t>
            </w:r>
          </w:p>
        </w:tc>
        <w:tc>
          <w:tcPr>
            <w:tcW w:w="732" w:type="dxa"/>
          </w:tcPr>
          <w:p w:rsidR="00677C1E" w:rsidRDefault="00677C1E" w:rsidP="00CE24F8">
            <w:pPr>
              <w:pStyle w:val="TableParagraph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77C1E" w:rsidRDefault="00677C1E" w:rsidP="00CE24F8">
            <w:pPr>
              <w:pStyle w:val="TableParagraph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77C1E" w:rsidRDefault="00677C1E" w:rsidP="00CE24F8">
            <w:pPr>
              <w:pStyle w:val="TableParagraph"/>
              <w:ind w:left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7" w:type="dxa"/>
          </w:tcPr>
          <w:p w:rsidR="00677C1E" w:rsidRDefault="00677C1E" w:rsidP="00CE24F8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3.10</w:t>
            </w:r>
          </w:p>
        </w:tc>
        <w:tc>
          <w:tcPr>
            <w:tcW w:w="1573" w:type="dxa"/>
          </w:tcPr>
          <w:p w:rsidR="00677C1E" w:rsidRDefault="00677C1E" w:rsidP="00CE24F8">
            <w:pPr>
              <w:pStyle w:val="TableParagraph"/>
              <w:spacing w:line="261" w:lineRule="auto"/>
              <w:ind w:left="88" w:right="44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677C1E" w:rsidRDefault="00677C1E" w:rsidP="00677C1E">
      <w:pPr>
        <w:spacing w:line="261" w:lineRule="auto"/>
        <w:rPr>
          <w:sz w:val="24"/>
        </w:rPr>
        <w:sectPr w:rsidR="00677C1E">
          <w:pgSz w:w="11900" w:h="16850"/>
          <w:pgMar w:top="500" w:right="56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19"/>
        <w:gridCol w:w="732"/>
        <w:gridCol w:w="1620"/>
        <w:gridCol w:w="1668"/>
        <w:gridCol w:w="1237"/>
        <w:gridCol w:w="1573"/>
      </w:tblGrid>
      <w:tr w:rsidR="00677C1E" w:rsidTr="00CE24F8">
        <w:trPr>
          <w:trHeight w:val="1232"/>
        </w:trPr>
        <w:tc>
          <w:tcPr>
            <w:tcW w:w="504" w:type="dxa"/>
          </w:tcPr>
          <w:p w:rsidR="00677C1E" w:rsidRDefault="00677C1E" w:rsidP="00CE24F8">
            <w:pPr>
              <w:pStyle w:val="TableParagraph"/>
              <w:ind w:left="90"/>
              <w:rPr>
                <w:sz w:val="24"/>
              </w:rPr>
            </w:pPr>
            <w:r>
              <w:rPr>
                <w:sz w:val="24"/>
              </w:rPr>
              <w:lastRenderedPageBreak/>
              <w:t>11.</w:t>
            </w:r>
          </w:p>
        </w:tc>
        <w:tc>
          <w:tcPr>
            <w:tcW w:w="3219" w:type="dxa"/>
          </w:tcPr>
          <w:p w:rsidR="00677C1E" w:rsidRDefault="00677C1E" w:rsidP="00CE24F8">
            <w:pPr>
              <w:pStyle w:val="TableParagraph"/>
              <w:spacing w:before="126" w:line="290" w:lineRule="auto"/>
              <w:ind w:left="91"/>
              <w:rPr>
                <w:sz w:val="24"/>
              </w:rPr>
            </w:pPr>
            <w:r>
              <w:rPr>
                <w:sz w:val="24"/>
              </w:rPr>
              <w:t>Равномерный бег 8 мин.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Чередование</w:t>
            </w:r>
            <w:r w:rsidR="00CE24F8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ходьбы</w:t>
            </w:r>
            <w:r w:rsidR="00CE24F8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 w:rsidR="00CE24F8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бега</w:t>
            </w:r>
          </w:p>
          <w:p w:rsidR="00677C1E" w:rsidRDefault="00677C1E" w:rsidP="00CE24F8">
            <w:pPr>
              <w:pStyle w:val="TableParagraph"/>
              <w:spacing w:before="71"/>
              <w:ind w:left="91"/>
              <w:rPr>
                <w:sz w:val="24"/>
              </w:rPr>
            </w:pPr>
            <w:r>
              <w:rPr>
                <w:sz w:val="24"/>
              </w:rPr>
              <w:t>(50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ходьба).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ОРУ.</w:t>
            </w:r>
          </w:p>
        </w:tc>
        <w:tc>
          <w:tcPr>
            <w:tcW w:w="732" w:type="dxa"/>
          </w:tcPr>
          <w:p w:rsidR="00677C1E" w:rsidRDefault="00677C1E" w:rsidP="00CE24F8">
            <w:pPr>
              <w:pStyle w:val="TableParagraph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77C1E" w:rsidRDefault="00677C1E" w:rsidP="00CE24F8">
            <w:pPr>
              <w:pStyle w:val="TableParagraph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77C1E" w:rsidRDefault="00677C1E" w:rsidP="00CE24F8">
            <w:pPr>
              <w:pStyle w:val="TableParagraph"/>
              <w:ind w:left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7" w:type="dxa"/>
          </w:tcPr>
          <w:p w:rsidR="00677C1E" w:rsidRDefault="00677C1E" w:rsidP="00CE24F8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7.10</w:t>
            </w:r>
          </w:p>
        </w:tc>
        <w:tc>
          <w:tcPr>
            <w:tcW w:w="1573" w:type="dxa"/>
          </w:tcPr>
          <w:p w:rsidR="00677C1E" w:rsidRDefault="00677C1E" w:rsidP="00CE24F8">
            <w:pPr>
              <w:pStyle w:val="TableParagraph"/>
              <w:spacing w:line="259" w:lineRule="auto"/>
              <w:ind w:left="88" w:right="44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77C1E" w:rsidRPr="00CE24F8" w:rsidTr="00CE24F8">
        <w:trPr>
          <w:trHeight w:val="1235"/>
        </w:trPr>
        <w:tc>
          <w:tcPr>
            <w:tcW w:w="504" w:type="dxa"/>
          </w:tcPr>
          <w:p w:rsidR="00677C1E" w:rsidRDefault="00677C1E" w:rsidP="00CE24F8">
            <w:pPr>
              <w:pStyle w:val="TableParagraph"/>
              <w:spacing w:before="66"/>
              <w:ind w:left="90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219" w:type="dxa"/>
          </w:tcPr>
          <w:p w:rsidR="00677C1E" w:rsidRDefault="00677C1E" w:rsidP="00CE24F8">
            <w:pPr>
              <w:pStyle w:val="TableParagraph"/>
              <w:spacing w:before="83" w:line="350" w:lineRule="auto"/>
              <w:ind w:left="91" w:right="-25"/>
              <w:rPr>
                <w:sz w:val="24"/>
              </w:rPr>
            </w:pPr>
            <w:r>
              <w:rPr>
                <w:sz w:val="24"/>
              </w:rPr>
              <w:t>Основная</w:t>
            </w:r>
            <w:r w:rsidR="00CE24F8">
              <w:rPr>
                <w:sz w:val="24"/>
              </w:rPr>
              <w:t xml:space="preserve"> </w:t>
            </w:r>
            <w:r>
              <w:rPr>
                <w:sz w:val="24"/>
              </w:rPr>
              <w:t>стойка.</w:t>
            </w:r>
            <w:r w:rsidR="00CE24F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Построение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колону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 одному.</w:t>
            </w:r>
          </w:p>
          <w:p w:rsidR="00677C1E" w:rsidRDefault="00677C1E" w:rsidP="00CE24F8">
            <w:pPr>
              <w:pStyle w:val="TableParagraph"/>
              <w:spacing w:before="27"/>
              <w:ind w:left="91"/>
              <w:rPr>
                <w:sz w:val="24"/>
              </w:rPr>
            </w:pPr>
            <w:r>
              <w:rPr>
                <w:sz w:val="24"/>
              </w:rPr>
              <w:t>Группировка.</w:t>
            </w:r>
          </w:p>
        </w:tc>
        <w:tc>
          <w:tcPr>
            <w:tcW w:w="732" w:type="dxa"/>
          </w:tcPr>
          <w:p w:rsidR="00677C1E" w:rsidRDefault="00677C1E" w:rsidP="00CE24F8">
            <w:pPr>
              <w:pStyle w:val="TableParagraph"/>
              <w:spacing w:before="66"/>
              <w:ind w:left="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77C1E" w:rsidRDefault="00677C1E" w:rsidP="00CE24F8">
            <w:pPr>
              <w:pStyle w:val="TableParagraph"/>
              <w:spacing w:before="66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77C1E" w:rsidRDefault="00677C1E" w:rsidP="00CE24F8">
            <w:pPr>
              <w:pStyle w:val="TableParagraph"/>
              <w:spacing w:before="66"/>
              <w:ind w:left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7" w:type="dxa"/>
          </w:tcPr>
          <w:p w:rsidR="00677C1E" w:rsidRDefault="00677C1E" w:rsidP="00CE24F8">
            <w:pPr>
              <w:pStyle w:val="TableParagraph"/>
              <w:spacing w:before="66"/>
              <w:ind w:left="98"/>
              <w:rPr>
                <w:sz w:val="24"/>
              </w:rPr>
            </w:pPr>
            <w:r>
              <w:rPr>
                <w:sz w:val="24"/>
              </w:rPr>
              <w:t>10.10.2022</w:t>
            </w:r>
          </w:p>
        </w:tc>
        <w:tc>
          <w:tcPr>
            <w:tcW w:w="1573" w:type="dxa"/>
          </w:tcPr>
          <w:p w:rsidR="00677C1E" w:rsidRDefault="00677C1E" w:rsidP="00CE24F8">
            <w:pPr>
              <w:pStyle w:val="TableParagraph"/>
              <w:spacing w:before="66" w:line="259" w:lineRule="auto"/>
              <w:ind w:left="88" w:right="44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77C1E" w:rsidTr="00CE24F8">
        <w:trPr>
          <w:trHeight w:val="1235"/>
        </w:trPr>
        <w:tc>
          <w:tcPr>
            <w:tcW w:w="504" w:type="dxa"/>
          </w:tcPr>
          <w:p w:rsidR="00677C1E" w:rsidRDefault="00677C1E" w:rsidP="00CE24F8">
            <w:pPr>
              <w:pStyle w:val="TableParagraph"/>
              <w:ind w:left="90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219" w:type="dxa"/>
          </w:tcPr>
          <w:p w:rsidR="00677C1E" w:rsidRDefault="00677C1E" w:rsidP="00CE24F8">
            <w:pPr>
              <w:pStyle w:val="TableParagraph"/>
              <w:spacing w:before="83" w:line="350" w:lineRule="auto"/>
              <w:ind w:left="91" w:right="-25"/>
              <w:rPr>
                <w:sz w:val="24"/>
              </w:rPr>
            </w:pPr>
            <w:r>
              <w:rPr>
                <w:sz w:val="24"/>
              </w:rPr>
              <w:t>Основная</w:t>
            </w:r>
            <w:r w:rsidR="00CE24F8">
              <w:rPr>
                <w:sz w:val="24"/>
              </w:rPr>
              <w:t xml:space="preserve"> </w:t>
            </w:r>
            <w:r>
              <w:rPr>
                <w:sz w:val="24"/>
              </w:rPr>
              <w:t>стойка.</w:t>
            </w:r>
            <w:r w:rsidR="00CE24F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Построение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колону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 одному.</w:t>
            </w:r>
          </w:p>
          <w:p w:rsidR="00677C1E" w:rsidRDefault="00677C1E" w:rsidP="00CE24F8">
            <w:pPr>
              <w:pStyle w:val="TableParagraph"/>
              <w:spacing w:before="24"/>
              <w:ind w:left="91"/>
              <w:rPr>
                <w:sz w:val="24"/>
              </w:rPr>
            </w:pPr>
            <w:r>
              <w:rPr>
                <w:sz w:val="24"/>
              </w:rPr>
              <w:t>Группировка.</w:t>
            </w:r>
          </w:p>
        </w:tc>
        <w:tc>
          <w:tcPr>
            <w:tcW w:w="732" w:type="dxa"/>
          </w:tcPr>
          <w:p w:rsidR="00677C1E" w:rsidRDefault="00677C1E" w:rsidP="00CE24F8">
            <w:pPr>
              <w:pStyle w:val="TableParagraph"/>
              <w:ind w:left="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77C1E" w:rsidRDefault="00677C1E" w:rsidP="00CE24F8">
            <w:pPr>
              <w:pStyle w:val="TableParagraph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77C1E" w:rsidRDefault="00677C1E" w:rsidP="00CE24F8">
            <w:pPr>
              <w:pStyle w:val="TableParagraph"/>
              <w:ind w:left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7" w:type="dxa"/>
          </w:tcPr>
          <w:p w:rsidR="00677C1E" w:rsidRDefault="00677C1E" w:rsidP="00CE24F8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14.10.2022</w:t>
            </w:r>
          </w:p>
        </w:tc>
        <w:tc>
          <w:tcPr>
            <w:tcW w:w="1573" w:type="dxa"/>
          </w:tcPr>
          <w:p w:rsidR="00677C1E" w:rsidRDefault="00677C1E" w:rsidP="00CE24F8">
            <w:pPr>
              <w:pStyle w:val="TableParagraph"/>
              <w:spacing w:line="259" w:lineRule="auto"/>
              <w:ind w:left="88" w:right="44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677C1E" w:rsidRDefault="00677C1E" w:rsidP="00677C1E">
      <w:pPr>
        <w:pStyle w:val="af"/>
        <w:spacing w:before="4"/>
        <w:rPr>
          <w:b/>
          <w:sz w:val="26"/>
        </w:rPr>
      </w:pPr>
    </w:p>
    <w:tbl>
      <w:tblPr>
        <w:tblStyle w:val="TableNormal"/>
        <w:tblW w:w="0" w:type="auto"/>
        <w:tblInd w:w="2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19"/>
        <w:gridCol w:w="732"/>
        <w:gridCol w:w="1620"/>
        <w:gridCol w:w="1668"/>
        <w:gridCol w:w="1237"/>
        <w:gridCol w:w="1573"/>
      </w:tblGrid>
      <w:tr w:rsidR="00677C1E" w:rsidRPr="00CE24F8" w:rsidTr="00CE24F8">
        <w:trPr>
          <w:trHeight w:val="899"/>
        </w:trPr>
        <w:tc>
          <w:tcPr>
            <w:tcW w:w="504" w:type="dxa"/>
          </w:tcPr>
          <w:p w:rsidR="00677C1E" w:rsidRDefault="00677C1E" w:rsidP="00CE24F8">
            <w:pPr>
              <w:pStyle w:val="TableParagraph"/>
              <w:spacing w:before="66"/>
              <w:ind w:left="90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219" w:type="dxa"/>
          </w:tcPr>
          <w:p w:rsidR="00677C1E" w:rsidRDefault="00677C1E" w:rsidP="00CE24F8">
            <w:pPr>
              <w:pStyle w:val="TableParagraph"/>
              <w:spacing w:before="181" w:line="259" w:lineRule="auto"/>
              <w:ind w:left="91" w:right="-25"/>
              <w:rPr>
                <w:sz w:val="24"/>
              </w:rPr>
            </w:pPr>
            <w:r>
              <w:rPr>
                <w:sz w:val="24"/>
              </w:rPr>
              <w:t>Основная</w:t>
            </w:r>
            <w:r w:rsidR="00CE24F8">
              <w:rPr>
                <w:sz w:val="24"/>
              </w:rPr>
              <w:t xml:space="preserve"> </w:t>
            </w:r>
            <w:r>
              <w:rPr>
                <w:sz w:val="24"/>
              </w:rPr>
              <w:t>стойка.</w:t>
            </w:r>
            <w:r w:rsidR="00CE24F8">
              <w:rPr>
                <w:sz w:val="24"/>
              </w:rPr>
              <w:t xml:space="preserve"> </w:t>
            </w:r>
            <w:r>
              <w:rPr>
                <w:sz w:val="24"/>
              </w:rPr>
              <w:t>Построение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шеренгу.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Группировка.</w:t>
            </w:r>
          </w:p>
        </w:tc>
        <w:tc>
          <w:tcPr>
            <w:tcW w:w="732" w:type="dxa"/>
          </w:tcPr>
          <w:p w:rsidR="00677C1E" w:rsidRDefault="00677C1E" w:rsidP="00CE24F8">
            <w:pPr>
              <w:pStyle w:val="TableParagraph"/>
              <w:spacing w:before="66"/>
              <w:ind w:left="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77C1E" w:rsidRDefault="00677C1E" w:rsidP="00CE24F8">
            <w:pPr>
              <w:pStyle w:val="TableParagraph"/>
              <w:spacing w:before="66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77C1E" w:rsidRDefault="00677C1E" w:rsidP="00CE24F8">
            <w:pPr>
              <w:pStyle w:val="TableParagraph"/>
              <w:spacing w:before="66"/>
              <w:ind w:left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7" w:type="dxa"/>
          </w:tcPr>
          <w:p w:rsidR="00677C1E" w:rsidRDefault="00677C1E" w:rsidP="00CE24F8">
            <w:pPr>
              <w:pStyle w:val="TableParagraph"/>
              <w:spacing w:before="66"/>
              <w:ind w:left="98"/>
              <w:rPr>
                <w:sz w:val="24"/>
              </w:rPr>
            </w:pPr>
            <w:r>
              <w:rPr>
                <w:sz w:val="24"/>
              </w:rPr>
              <w:t>17.102022</w:t>
            </w:r>
          </w:p>
        </w:tc>
        <w:tc>
          <w:tcPr>
            <w:tcW w:w="1573" w:type="dxa"/>
          </w:tcPr>
          <w:p w:rsidR="00677C1E" w:rsidRDefault="00677C1E" w:rsidP="00CE24F8">
            <w:pPr>
              <w:pStyle w:val="TableParagraph"/>
              <w:spacing w:before="181" w:line="259" w:lineRule="auto"/>
              <w:ind w:left="88" w:right="44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77C1E" w:rsidTr="00CE24F8">
        <w:trPr>
          <w:trHeight w:val="1569"/>
        </w:trPr>
        <w:tc>
          <w:tcPr>
            <w:tcW w:w="504" w:type="dxa"/>
          </w:tcPr>
          <w:p w:rsidR="00677C1E" w:rsidRDefault="00677C1E" w:rsidP="00CE24F8">
            <w:pPr>
              <w:pStyle w:val="TableParagraph"/>
              <w:spacing w:before="64"/>
              <w:ind w:left="90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219" w:type="dxa"/>
          </w:tcPr>
          <w:p w:rsidR="00677C1E" w:rsidRDefault="00677C1E" w:rsidP="00CE24F8">
            <w:pPr>
              <w:pStyle w:val="TableParagraph"/>
              <w:spacing w:before="218" w:line="259" w:lineRule="auto"/>
              <w:ind w:left="91" w:right="-25"/>
              <w:rPr>
                <w:sz w:val="24"/>
              </w:rPr>
            </w:pPr>
            <w:r>
              <w:rPr>
                <w:sz w:val="24"/>
              </w:rPr>
              <w:t>Основная</w:t>
            </w:r>
            <w:r w:rsidR="00CE24F8">
              <w:rPr>
                <w:sz w:val="24"/>
              </w:rPr>
              <w:t xml:space="preserve"> </w:t>
            </w:r>
            <w:r>
              <w:rPr>
                <w:sz w:val="24"/>
              </w:rPr>
              <w:t>стойка.</w:t>
            </w:r>
            <w:r w:rsidR="00CE24F8">
              <w:rPr>
                <w:sz w:val="24"/>
              </w:rPr>
              <w:t xml:space="preserve"> </w:t>
            </w:r>
            <w:r>
              <w:rPr>
                <w:sz w:val="24"/>
              </w:rPr>
              <w:t>Построение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шеренгу.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Группировка.</w:t>
            </w:r>
          </w:p>
          <w:p w:rsidR="00677C1E" w:rsidRDefault="00677C1E" w:rsidP="00CE24F8">
            <w:pPr>
              <w:pStyle w:val="TableParagraph"/>
              <w:spacing w:before="1" w:line="259" w:lineRule="auto"/>
              <w:ind w:left="91" w:right="74"/>
              <w:rPr>
                <w:sz w:val="24"/>
              </w:rPr>
            </w:pPr>
            <w:r>
              <w:rPr>
                <w:sz w:val="24"/>
              </w:rPr>
              <w:t>Перекаты</w:t>
            </w:r>
            <w:r w:rsidR="00CE24F8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CE24F8">
              <w:rPr>
                <w:sz w:val="24"/>
              </w:rPr>
              <w:t xml:space="preserve"> </w:t>
            </w:r>
            <w:r>
              <w:rPr>
                <w:sz w:val="24"/>
              </w:rPr>
              <w:t>группировке,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животе.</w:t>
            </w:r>
          </w:p>
        </w:tc>
        <w:tc>
          <w:tcPr>
            <w:tcW w:w="732" w:type="dxa"/>
          </w:tcPr>
          <w:p w:rsidR="00677C1E" w:rsidRDefault="00677C1E" w:rsidP="00CE24F8">
            <w:pPr>
              <w:pStyle w:val="TableParagraph"/>
              <w:spacing w:before="64"/>
              <w:ind w:left="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77C1E" w:rsidRDefault="00677C1E" w:rsidP="00CE24F8">
            <w:pPr>
              <w:pStyle w:val="TableParagraph"/>
              <w:spacing w:before="64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77C1E" w:rsidRDefault="00677C1E" w:rsidP="00CE24F8">
            <w:pPr>
              <w:pStyle w:val="TableParagraph"/>
              <w:spacing w:before="64"/>
              <w:ind w:left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7" w:type="dxa"/>
          </w:tcPr>
          <w:p w:rsidR="00677C1E" w:rsidRDefault="00677C1E" w:rsidP="00CE24F8">
            <w:pPr>
              <w:pStyle w:val="TableParagraph"/>
              <w:spacing w:before="64"/>
              <w:ind w:left="98"/>
              <w:rPr>
                <w:sz w:val="24"/>
              </w:rPr>
            </w:pPr>
            <w:r>
              <w:rPr>
                <w:sz w:val="24"/>
              </w:rPr>
              <w:t>21.10.2022</w:t>
            </w:r>
          </w:p>
        </w:tc>
        <w:tc>
          <w:tcPr>
            <w:tcW w:w="1573" w:type="dxa"/>
          </w:tcPr>
          <w:p w:rsidR="00677C1E" w:rsidRDefault="00677C1E" w:rsidP="00CE24F8">
            <w:pPr>
              <w:pStyle w:val="TableParagraph"/>
              <w:spacing w:before="64" w:line="259" w:lineRule="auto"/>
              <w:ind w:left="88" w:right="44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77C1E" w:rsidRPr="00CE24F8" w:rsidTr="00CE24F8">
        <w:trPr>
          <w:trHeight w:val="899"/>
        </w:trPr>
        <w:tc>
          <w:tcPr>
            <w:tcW w:w="504" w:type="dxa"/>
          </w:tcPr>
          <w:p w:rsidR="00677C1E" w:rsidRDefault="00677C1E" w:rsidP="00CE24F8">
            <w:pPr>
              <w:pStyle w:val="TableParagraph"/>
              <w:spacing w:before="66"/>
              <w:ind w:left="90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219" w:type="dxa"/>
          </w:tcPr>
          <w:p w:rsidR="00677C1E" w:rsidRDefault="00677C1E" w:rsidP="00CE24F8">
            <w:pPr>
              <w:pStyle w:val="TableParagraph"/>
              <w:spacing w:before="181" w:line="259" w:lineRule="auto"/>
              <w:ind w:left="91" w:right="-25"/>
              <w:rPr>
                <w:sz w:val="24"/>
              </w:rPr>
            </w:pPr>
            <w:r>
              <w:rPr>
                <w:sz w:val="24"/>
              </w:rPr>
              <w:t>Основная</w:t>
            </w:r>
            <w:r w:rsidR="00CE24F8">
              <w:rPr>
                <w:sz w:val="24"/>
              </w:rPr>
              <w:t xml:space="preserve"> </w:t>
            </w:r>
            <w:r>
              <w:rPr>
                <w:sz w:val="24"/>
              </w:rPr>
              <w:t>стойка.</w:t>
            </w:r>
            <w:r w:rsidR="00CE24F8">
              <w:rPr>
                <w:sz w:val="24"/>
              </w:rPr>
              <w:t xml:space="preserve"> </w:t>
            </w:r>
            <w:r>
              <w:rPr>
                <w:sz w:val="24"/>
              </w:rPr>
              <w:t>Построение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Группировка.</w:t>
            </w:r>
          </w:p>
        </w:tc>
        <w:tc>
          <w:tcPr>
            <w:tcW w:w="732" w:type="dxa"/>
          </w:tcPr>
          <w:p w:rsidR="00677C1E" w:rsidRDefault="00677C1E" w:rsidP="00CE24F8">
            <w:pPr>
              <w:pStyle w:val="TableParagraph"/>
              <w:spacing w:before="66"/>
              <w:ind w:left="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77C1E" w:rsidRDefault="00677C1E" w:rsidP="00CE24F8">
            <w:pPr>
              <w:pStyle w:val="TableParagraph"/>
              <w:spacing w:before="66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77C1E" w:rsidRDefault="00677C1E" w:rsidP="00CE24F8">
            <w:pPr>
              <w:pStyle w:val="TableParagraph"/>
              <w:spacing w:before="66"/>
              <w:ind w:left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7" w:type="dxa"/>
          </w:tcPr>
          <w:p w:rsidR="00677C1E" w:rsidRDefault="00677C1E" w:rsidP="00CE24F8">
            <w:pPr>
              <w:pStyle w:val="TableParagraph"/>
              <w:spacing w:before="66"/>
              <w:ind w:left="98"/>
              <w:rPr>
                <w:sz w:val="24"/>
              </w:rPr>
            </w:pPr>
            <w:r>
              <w:rPr>
                <w:sz w:val="24"/>
              </w:rPr>
              <w:t>24.10.2022</w:t>
            </w:r>
          </w:p>
        </w:tc>
        <w:tc>
          <w:tcPr>
            <w:tcW w:w="1573" w:type="dxa"/>
          </w:tcPr>
          <w:p w:rsidR="00677C1E" w:rsidRDefault="00677C1E" w:rsidP="00CE24F8">
            <w:pPr>
              <w:pStyle w:val="TableParagraph"/>
              <w:spacing w:before="181" w:line="259" w:lineRule="auto"/>
              <w:ind w:left="88" w:right="44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77C1E" w:rsidTr="00CE24F8">
        <w:trPr>
          <w:trHeight w:val="1569"/>
        </w:trPr>
        <w:tc>
          <w:tcPr>
            <w:tcW w:w="504" w:type="dxa"/>
          </w:tcPr>
          <w:p w:rsidR="00677C1E" w:rsidRDefault="00677C1E" w:rsidP="00CE24F8">
            <w:pPr>
              <w:pStyle w:val="TableParagraph"/>
              <w:ind w:left="90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219" w:type="dxa"/>
          </w:tcPr>
          <w:p w:rsidR="00677C1E" w:rsidRDefault="00677C1E" w:rsidP="00CE24F8">
            <w:pPr>
              <w:pStyle w:val="TableParagraph"/>
              <w:spacing w:before="111" w:line="350" w:lineRule="auto"/>
              <w:ind w:left="91" w:right="-25"/>
              <w:rPr>
                <w:sz w:val="24"/>
              </w:rPr>
            </w:pPr>
            <w:r>
              <w:rPr>
                <w:sz w:val="24"/>
              </w:rPr>
              <w:t>Основная</w:t>
            </w:r>
            <w:r w:rsidR="00CE24F8">
              <w:rPr>
                <w:sz w:val="24"/>
              </w:rPr>
              <w:t xml:space="preserve"> </w:t>
            </w:r>
            <w:r>
              <w:rPr>
                <w:sz w:val="24"/>
              </w:rPr>
              <w:t>стойка.</w:t>
            </w:r>
            <w:r w:rsidR="00CE24F8">
              <w:rPr>
                <w:sz w:val="24"/>
              </w:rPr>
              <w:t xml:space="preserve"> </w:t>
            </w:r>
            <w:r>
              <w:rPr>
                <w:sz w:val="24"/>
              </w:rPr>
              <w:t>Построение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Группировка.</w:t>
            </w:r>
          </w:p>
          <w:p w:rsidR="00677C1E" w:rsidRDefault="00677C1E" w:rsidP="00CE24F8">
            <w:pPr>
              <w:pStyle w:val="TableParagraph"/>
              <w:spacing w:before="3" w:line="259" w:lineRule="auto"/>
              <w:ind w:left="91"/>
              <w:rPr>
                <w:sz w:val="24"/>
              </w:rPr>
            </w:pPr>
            <w:r>
              <w:rPr>
                <w:spacing w:val="-1"/>
                <w:sz w:val="24"/>
              </w:rPr>
              <w:t>Перекаты</w:t>
            </w:r>
            <w:r w:rsidR="00CE24F8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 w:rsidR="00CE24F8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группировке</w:t>
            </w:r>
            <w:r w:rsidR="00CE24F8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стоя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коленях.</w:t>
            </w:r>
          </w:p>
        </w:tc>
        <w:tc>
          <w:tcPr>
            <w:tcW w:w="732" w:type="dxa"/>
          </w:tcPr>
          <w:p w:rsidR="00677C1E" w:rsidRDefault="00677C1E" w:rsidP="00CE24F8">
            <w:pPr>
              <w:pStyle w:val="TableParagraph"/>
              <w:ind w:left="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77C1E" w:rsidRDefault="00677C1E" w:rsidP="00CE24F8">
            <w:pPr>
              <w:pStyle w:val="TableParagraph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77C1E" w:rsidRDefault="00677C1E" w:rsidP="00CE24F8">
            <w:pPr>
              <w:pStyle w:val="TableParagraph"/>
              <w:ind w:left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7" w:type="dxa"/>
          </w:tcPr>
          <w:p w:rsidR="00677C1E" w:rsidRDefault="00677C1E" w:rsidP="00CE24F8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28.10.2022</w:t>
            </w:r>
          </w:p>
        </w:tc>
        <w:tc>
          <w:tcPr>
            <w:tcW w:w="1573" w:type="dxa"/>
          </w:tcPr>
          <w:p w:rsidR="00677C1E" w:rsidRDefault="00677C1E" w:rsidP="00CE24F8">
            <w:pPr>
              <w:pStyle w:val="TableParagraph"/>
              <w:spacing w:line="259" w:lineRule="auto"/>
              <w:ind w:left="88" w:right="44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77C1E" w:rsidTr="00CE24F8">
        <w:trPr>
          <w:trHeight w:val="897"/>
        </w:trPr>
        <w:tc>
          <w:tcPr>
            <w:tcW w:w="504" w:type="dxa"/>
          </w:tcPr>
          <w:p w:rsidR="00677C1E" w:rsidRDefault="00677C1E" w:rsidP="00CE24F8">
            <w:pPr>
              <w:pStyle w:val="TableParagraph"/>
              <w:ind w:left="90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219" w:type="dxa"/>
          </w:tcPr>
          <w:p w:rsidR="00677C1E" w:rsidRDefault="00677C1E" w:rsidP="00CE24F8">
            <w:pPr>
              <w:pStyle w:val="TableParagraph"/>
              <w:spacing w:before="181" w:line="259" w:lineRule="auto"/>
              <w:ind w:left="91"/>
              <w:rPr>
                <w:sz w:val="24"/>
              </w:rPr>
            </w:pPr>
            <w:r>
              <w:rPr>
                <w:spacing w:val="-1"/>
                <w:sz w:val="24"/>
              </w:rPr>
              <w:t>Лазание</w:t>
            </w:r>
            <w:r w:rsidR="00CE24F8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 w:rsidR="00CE24F8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гимнастической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стенке.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движении.</w:t>
            </w:r>
          </w:p>
        </w:tc>
        <w:tc>
          <w:tcPr>
            <w:tcW w:w="732" w:type="dxa"/>
          </w:tcPr>
          <w:p w:rsidR="00677C1E" w:rsidRDefault="00677C1E" w:rsidP="00CE24F8">
            <w:pPr>
              <w:pStyle w:val="TableParagraph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77C1E" w:rsidRDefault="00677C1E" w:rsidP="00CE24F8">
            <w:pPr>
              <w:pStyle w:val="TableParagraph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77C1E" w:rsidRDefault="00677C1E" w:rsidP="00CE24F8">
            <w:pPr>
              <w:pStyle w:val="TableParagraph"/>
              <w:ind w:left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7" w:type="dxa"/>
          </w:tcPr>
          <w:p w:rsidR="00677C1E" w:rsidRDefault="00677C1E" w:rsidP="00CE24F8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7.11.2022</w:t>
            </w:r>
          </w:p>
        </w:tc>
        <w:tc>
          <w:tcPr>
            <w:tcW w:w="1573" w:type="dxa"/>
          </w:tcPr>
          <w:p w:rsidR="00677C1E" w:rsidRDefault="00677C1E" w:rsidP="00CE24F8">
            <w:pPr>
              <w:pStyle w:val="TableParagraph"/>
              <w:spacing w:before="181" w:line="259" w:lineRule="auto"/>
              <w:ind w:left="88" w:right="44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77C1E" w:rsidTr="00CE24F8">
        <w:trPr>
          <w:trHeight w:val="899"/>
        </w:trPr>
        <w:tc>
          <w:tcPr>
            <w:tcW w:w="504" w:type="dxa"/>
          </w:tcPr>
          <w:p w:rsidR="00677C1E" w:rsidRDefault="00677C1E" w:rsidP="00CE24F8">
            <w:pPr>
              <w:pStyle w:val="TableParagraph"/>
              <w:spacing w:before="66"/>
              <w:ind w:left="90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219" w:type="dxa"/>
          </w:tcPr>
          <w:p w:rsidR="00677C1E" w:rsidRDefault="00677C1E" w:rsidP="00CE24F8">
            <w:pPr>
              <w:pStyle w:val="TableParagraph"/>
              <w:spacing w:before="181" w:line="259" w:lineRule="auto"/>
              <w:ind w:left="91"/>
              <w:rPr>
                <w:sz w:val="24"/>
              </w:rPr>
            </w:pPr>
            <w:r>
              <w:rPr>
                <w:spacing w:val="-1"/>
                <w:sz w:val="24"/>
              </w:rPr>
              <w:t>Лазание</w:t>
            </w:r>
            <w:r w:rsidR="00CE24F8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 w:rsidR="00CE24F8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гимнастической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стенке.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движении.</w:t>
            </w:r>
          </w:p>
        </w:tc>
        <w:tc>
          <w:tcPr>
            <w:tcW w:w="732" w:type="dxa"/>
          </w:tcPr>
          <w:p w:rsidR="00677C1E" w:rsidRDefault="00677C1E" w:rsidP="00CE24F8">
            <w:pPr>
              <w:pStyle w:val="TableParagraph"/>
              <w:spacing w:before="66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77C1E" w:rsidRDefault="00677C1E" w:rsidP="00CE24F8">
            <w:pPr>
              <w:pStyle w:val="TableParagraph"/>
              <w:spacing w:before="66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77C1E" w:rsidRDefault="00677C1E" w:rsidP="00CE24F8">
            <w:pPr>
              <w:pStyle w:val="TableParagraph"/>
              <w:spacing w:before="66"/>
              <w:ind w:left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7" w:type="dxa"/>
          </w:tcPr>
          <w:p w:rsidR="00677C1E" w:rsidRDefault="00677C1E" w:rsidP="00CE24F8">
            <w:pPr>
              <w:pStyle w:val="TableParagraph"/>
              <w:spacing w:before="66"/>
              <w:ind w:left="98"/>
              <w:rPr>
                <w:sz w:val="24"/>
              </w:rPr>
            </w:pPr>
            <w:r>
              <w:rPr>
                <w:sz w:val="24"/>
              </w:rPr>
              <w:t>11.11.2022</w:t>
            </w:r>
          </w:p>
        </w:tc>
        <w:tc>
          <w:tcPr>
            <w:tcW w:w="1573" w:type="dxa"/>
          </w:tcPr>
          <w:p w:rsidR="00677C1E" w:rsidRDefault="00677C1E" w:rsidP="00CE24F8">
            <w:pPr>
              <w:pStyle w:val="TableParagraph"/>
              <w:spacing w:before="181" w:line="259" w:lineRule="auto"/>
              <w:ind w:left="88" w:right="44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77C1E" w:rsidRPr="00CE24F8" w:rsidTr="00CE24F8">
        <w:trPr>
          <w:trHeight w:val="897"/>
        </w:trPr>
        <w:tc>
          <w:tcPr>
            <w:tcW w:w="504" w:type="dxa"/>
          </w:tcPr>
          <w:p w:rsidR="00677C1E" w:rsidRDefault="00677C1E" w:rsidP="00CE24F8">
            <w:pPr>
              <w:pStyle w:val="TableParagraph"/>
              <w:ind w:left="90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219" w:type="dxa"/>
          </w:tcPr>
          <w:p w:rsidR="00677C1E" w:rsidRDefault="00677C1E" w:rsidP="00CE24F8">
            <w:pPr>
              <w:pStyle w:val="TableParagraph"/>
              <w:spacing w:before="181" w:line="259" w:lineRule="auto"/>
              <w:ind w:left="91"/>
              <w:rPr>
                <w:sz w:val="24"/>
              </w:rPr>
            </w:pPr>
            <w:r>
              <w:rPr>
                <w:spacing w:val="-1"/>
                <w:sz w:val="24"/>
              </w:rPr>
              <w:t>Лазание</w:t>
            </w:r>
            <w:r w:rsidR="00CE24F8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 w:rsidR="00CE24F8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канату.</w:t>
            </w:r>
            <w:r w:rsidR="00CE24F8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ОРУ</w:t>
            </w:r>
            <w:r w:rsidR="00CE24F8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движении.</w:t>
            </w:r>
          </w:p>
        </w:tc>
        <w:tc>
          <w:tcPr>
            <w:tcW w:w="732" w:type="dxa"/>
          </w:tcPr>
          <w:p w:rsidR="00677C1E" w:rsidRDefault="00677C1E" w:rsidP="00CE24F8">
            <w:pPr>
              <w:pStyle w:val="TableParagraph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77C1E" w:rsidRDefault="00677C1E" w:rsidP="00CE24F8">
            <w:pPr>
              <w:pStyle w:val="TableParagraph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77C1E" w:rsidRDefault="00677C1E" w:rsidP="00CE24F8">
            <w:pPr>
              <w:pStyle w:val="TableParagraph"/>
              <w:ind w:left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7" w:type="dxa"/>
          </w:tcPr>
          <w:p w:rsidR="00677C1E" w:rsidRDefault="00677C1E" w:rsidP="00CE24F8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14.11.2022</w:t>
            </w:r>
          </w:p>
        </w:tc>
        <w:tc>
          <w:tcPr>
            <w:tcW w:w="1573" w:type="dxa"/>
          </w:tcPr>
          <w:p w:rsidR="00677C1E" w:rsidRDefault="00677C1E" w:rsidP="00CE24F8">
            <w:pPr>
              <w:pStyle w:val="TableParagraph"/>
              <w:spacing w:before="181" w:line="259" w:lineRule="auto"/>
              <w:ind w:left="88" w:right="44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77C1E" w:rsidTr="00CE24F8">
        <w:trPr>
          <w:trHeight w:val="1907"/>
        </w:trPr>
        <w:tc>
          <w:tcPr>
            <w:tcW w:w="504" w:type="dxa"/>
          </w:tcPr>
          <w:p w:rsidR="00677C1E" w:rsidRDefault="00677C1E" w:rsidP="00CE24F8">
            <w:pPr>
              <w:pStyle w:val="TableParagraph"/>
              <w:spacing w:before="66"/>
              <w:ind w:left="90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219" w:type="dxa"/>
          </w:tcPr>
          <w:p w:rsidR="00677C1E" w:rsidRDefault="00677C1E" w:rsidP="00CE24F8">
            <w:pPr>
              <w:pStyle w:val="TableParagraph"/>
              <w:spacing w:before="8"/>
              <w:ind w:left="0"/>
              <w:rPr>
                <w:b/>
                <w:sz w:val="20"/>
              </w:rPr>
            </w:pPr>
          </w:p>
          <w:p w:rsidR="00677C1E" w:rsidRDefault="00677C1E" w:rsidP="00CE24F8">
            <w:pPr>
              <w:pStyle w:val="TableParagraph"/>
              <w:spacing w:before="1" w:line="259" w:lineRule="auto"/>
              <w:ind w:left="91" w:right="251"/>
              <w:rPr>
                <w:sz w:val="24"/>
              </w:rPr>
            </w:pPr>
            <w:r>
              <w:rPr>
                <w:sz w:val="24"/>
              </w:rPr>
              <w:t>Лазание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стенке</w:t>
            </w:r>
            <w:r w:rsidR="00CE24F8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CE24F8">
              <w:rPr>
                <w:sz w:val="24"/>
              </w:rPr>
              <w:t xml:space="preserve"> </w:t>
            </w:r>
            <w:r>
              <w:rPr>
                <w:sz w:val="24"/>
              </w:rPr>
              <w:t>упоре</w:t>
            </w:r>
            <w:r w:rsidR="00CE24F8">
              <w:rPr>
                <w:sz w:val="24"/>
              </w:rPr>
              <w:t xml:space="preserve"> </w:t>
            </w:r>
            <w:r>
              <w:rPr>
                <w:sz w:val="24"/>
              </w:rPr>
              <w:t>присев</w:t>
            </w:r>
            <w:r w:rsidR="00CE24F8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CE24F8">
              <w:rPr>
                <w:sz w:val="24"/>
              </w:rPr>
              <w:t xml:space="preserve"> </w:t>
            </w:r>
            <w:r>
              <w:rPr>
                <w:sz w:val="24"/>
              </w:rPr>
              <w:t>стоя</w:t>
            </w:r>
            <w:r>
              <w:rPr>
                <w:spacing w:val="1"/>
                <w:sz w:val="24"/>
              </w:rPr>
              <w:t xml:space="preserve"> </w:t>
            </w:r>
            <w:r w:rsidR="00CE24F8">
              <w:rPr>
                <w:sz w:val="24"/>
              </w:rPr>
              <w:t>на коленях</w:t>
            </w:r>
            <w:r>
              <w:rPr>
                <w:sz w:val="24"/>
              </w:rPr>
              <w:t>. Подтягивания,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лежа на животе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скамейке.</w:t>
            </w:r>
          </w:p>
        </w:tc>
        <w:tc>
          <w:tcPr>
            <w:tcW w:w="732" w:type="dxa"/>
          </w:tcPr>
          <w:p w:rsidR="00677C1E" w:rsidRDefault="00677C1E" w:rsidP="00CE24F8">
            <w:pPr>
              <w:pStyle w:val="TableParagraph"/>
              <w:spacing w:before="66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77C1E" w:rsidRDefault="00677C1E" w:rsidP="00CE24F8">
            <w:pPr>
              <w:pStyle w:val="TableParagraph"/>
              <w:spacing w:before="66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77C1E" w:rsidRDefault="00677C1E" w:rsidP="00CE24F8">
            <w:pPr>
              <w:pStyle w:val="TableParagraph"/>
              <w:spacing w:before="66"/>
              <w:ind w:left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7" w:type="dxa"/>
          </w:tcPr>
          <w:p w:rsidR="00677C1E" w:rsidRDefault="00677C1E" w:rsidP="00CE24F8">
            <w:pPr>
              <w:pStyle w:val="TableParagraph"/>
              <w:spacing w:before="66"/>
              <w:ind w:left="98"/>
              <w:rPr>
                <w:sz w:val="24"/>
              </w:rPr>
            </w:pPr>
            <w:r>
              <w:rPr>
                <w:sz w:val="24"/>
              </w:rPr>
              <w:t>18.11.2022</w:t>
            </w:r>
          </w:p>
        </w:tc>
        <w:tc>
          <w:tcPr>
            <w:tcW w:w="1573" w:type="dxa"/>
          </w:tcPr>
          <w:p w:rsidR="00677C1E" w:rsidRDefault="00677C1E" w:rsidP="00CE24F8">
            <w:pPr>
              <w:pStyle w:val="TableParagraph"/>
              <w:spacing w:before="66" w:line="259" w:lineRule="auto"/>
              <w:ind w:left="88" w:right="44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677C1E" w:rsidRDefault="00677C1E" w:rsidP="00677C1E">
      <w:pPr>
        <w:spacing w:line="259" w:lineRule="auto"/>
        <w:rPr>
          <w:sz w:val="24"/>
        </w:rPr>
        <w:sectPr w:rsidR="00677C1E">
          <w:pgSz w:w="11900" w:h="16850"/>
          <w:pgMar w:top="560" w:right="56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"/>
        <w:gridCol w:w="427"/>
        <w:gridCol w:w="77"/>
        <w:gridCol w:w="3142"/>
        <w:gridCol w:w="77"/>
        <w:gridCol w:w="655"/>
        <w:gridCol w:w="77"/>
        <w:gridCol w:w="1543"/>
        <w:gridCol w:w="77"/>
        <w:gridCol w:w="1591"/>
        <w:gridCol w:w="77"/>
        <w:gridCol w:w="1160"/>
        <w:gridCol w:w="77"/>
        <w:gridCol w:w="1496"/>
        <w:gridCol w:w="77"/>
      </w:tblGrid>
      <w:tr w:rsidR="00677C1E" w:rsidTr="00CE24F8">
        <w:trPr>
          <w:gridBefore w:val="1"/>
          <w:wBefore w:w="77" w:type="dxa"/>
          <w:trHeight w:val="1569"/>
        </w:trPr>
        <w:tc>
          <w:tcPr>
            <w:tcW w:w="504" w:type="dxa"/>
            <w:gridSpan w:val="2"/>
          </w:tcPr>
          <w:p w:rsidR="00677C1E" w:rsidRDefault="00677C1E" w:rsidP="00CE24F8">
            <w:pPr>
              <w:pStyle w:val="TableParagraph"/>
              <w:ind w:left="90"/>
              <w:rPr>
                <w:sz w:val="24"/>
              </w:rPr>
            </w:pPr>
            <w:r>
              <w:rPr>
                <w:sz w:val="24"/>
              </w:rPr>
              <w:lastRenderedPageBreak/>
              <w:t>22.</w:t>
            </w:r>
          </w:p>
        </w:tc>
        <w:tc>
          <w:tcPr>
            <w:tcW w:w="3219" w:type="dxa"/>
            <w:gridSpan w:val="2"/>
          </w:tcPr>
          <w:p w:rsidR="00677C1E" w:rsidRDefault="00CE24F8" w:rsidP="00CE24F8">
            <w:pPr>
              <w:pStyle w:val="TableParagraph"/>
              <w:spacing w:before="219" w:line="259" w:lineRule="auto"/>
              <w:ind w:left="91" w:right="-5"/>
              <w:rPr>
                <w:sz w:val="24"/>
              </w:rPr>
            </w:pPr>
            <w:r>
              <w:rPr>
                <w:sz w:val="24"/>
              </w:rPr>
              <w:t>Подтягивания, лежа</w:t>
            </w:r>
            <w:r w:rsidR="00677C1E">
              <w:rPr>
                <w:sz w:val="24"/>
              </w:rPr>
              <w:t xml:space="preserve"> на животе</w:t>
            </w:r>
            <w:r w:rsidR="00677C1E">
              <w:rPr>
                <w:spacing w:val="-58"/>
                <w:sz w:val="24"/>
              </w:rPr>
              <w:t xml:space="preserve"> </w:t>
            </w:r>
            <w:r w:rsidR="00677C1E">
              <w:rPr>
                <w:sz w:val="24"/>
              </w:rPr>
              <w:t>на гимнастической</w:t>
            </w:r>
            <w:r w:rsidR="00677C1E">
              <w:rPr>
                <w:spacing w:val="1"/>
                <w:sz w:val="24"/>
              </w:rPr>
              <w:t xml:space="preserve"> </w:t>
            </w:r>
            <w:r w:rsidR="00677C1E">
              <w:rPr>
                <w:sz w:val="24"/>
              </w:rPr>
              <w:t>скамейке.</w:t>
            </w:r>
            <w:r>
              <w:rPr>
                <w:sz w:val="24"/>
              </w:rPr>
              <w:t xml:space="preserve"> Перелизанные </w:t>
            </w:r>
            <w:r w:rsidR="00677C1E">
              <w:rPr>
                <w:sz w:val="24"/>
              </w:rPr>
              <w:t>через</w:t>
            </w:r>
            <w:r w:rsidR="00677C1E">
              <w:rPr>
                <w:spacing w:val="1"/>
                <w:sz w:val="24"/>
              </w:rPr>
              <w:t xml:space="preserve"> </w:t>
            </w:r>
            <w:r w:rsidR="00677C1E">
              <w:rPr>
                <w:sz w:val="24"/>
              </w:rPr>
              <w:t>горку</w:t>
            </w:r>
            <w:r w:rsidR="00677C1E">
              <w:rPr>
                <w:spacing w:val="-6"/>
                <w:sz w:val="24"/>
              </w:rPr>
              <w:t xml:space="preserve"> </w:t>
            </w:r>
            <w:r w:rsidR="00677C1E">
              <w:rPr>
                <w:sz w:val="24"/>
              </w:rPr>
              <w:t>матов.</w:t>
            </w:r>
          </w:p>
        </w:tc>
        <w:tc>
          <w:tcPr>
            <w:tcW w:w="732" w:type="dxa"/>
            <w:gridSpan w:val="2"/>
          </w:tcPr>
          <w:p w:rsidR="00677C1E" w:rsidRDefault="00677C1E" w:rsidP="00CE24F8">
            <w:pPr>
              <w:pStyle w:val="TableParagraph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gridSpan w:val="2"/>
          </w:tcPr>
          <w:p w:rsidR="00677C1E" w:rsidRDefault="00677C1E" w:rsidP="00CE24F8">
            <w:pPr>
              <w:pStyle w:val="TableParagraph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gridSpan w:val="2"/>
          </w:tcPr>
          <w:p w:rsidR="00677C1E" w:rsidRDefault="00677C1E" w:rsidP="00CE24F8">
            <w:pPr>
              <w:pStyle w:val="TableParagraph"/>
              <w:ind w:left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7" w:type="dxa"/>
            <w:gridSpan w:val="2"/>
          </w:tcPr>
          <w:p w:rsidR="00677C1E" w:rsidRDefault="00677C1E" w:rsidP="00CE24F8">
            <w:pPr>
              <w:pStyle w:val="TableParagraph"/>
              <w:ind w:left="74" w:right="18"/>
              <w:jc w:val="center"/>
              <w:rPr>
                <w:sz w:val="24"/>
              </w:rPr>
            </w:pPr>
            <w:r>
              <w:rPr>
                <w:sz w:val="24"/>
              </w:rPr>
              <w:t>21.11.2022</w:t>
            </w:r>
          </w:p>
        </w:tc>
        <w:tc>
          <w:tcPr>
            <w:tcW w:w="1573" w:type="dxa"/>
            <w:gridSpan w:val="2"/>
          </w:tcPr>
          <w:p w:rsidR="00677C1E" w:rsidRDefault="00677C1E" w:rsidP="00CE24F8">
            <w:pPr>
              <w:pStyle w:val="TableParagraph"/>
              <w:spacing w:line="259" w:lineRule="auto"/>
              <w:ind w:left="88" w:right="44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77C1E" w:rsidTr="00CE24F8">
        <w:trPr>
          <w:gridBefore w:val="1"/>
          <w:wBefore w:w="77" w:type="dxa"/>
          <w:trHeight w:val="2243"/>
        </w:trPr>
        <w:tc>
          <w:tcPr>
            <w:tcW w:w="504" w:type="dxa"/>
            <w:gridSpan w:val="2"/>
          </w:tcPr>
          <w:p w:rsidR="00677C1E" w:rsidRDefault="00677C1E" w:rsidP="00CE24F8">
            <w:pPr>
              <w:pStyle w:val="TableParagraph"/>
              <w:spacing w:before="66"/>
              <w:ind w:left="90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219" w:type="dxa"/>
            <w:gridSpan w:val="2"/>
          </w:tcPr>
          <w:p w:rsidR="00677C1E" w:rsidRDefault="00677C1E" w:rsidP="00CE24F8">
            <w:pPr>
              <w:pStyle w:val="TableParagraph"/>
              <w:spacing w:before="5"/>
              <w:ind w:left="0"/>
              <w:rPr>
                <w:b/>
              </w:rPr>
            </w:pPr>
          </w:p>
          <w:p w:rsidR="00677C1E" w:rsidRDefault="00677C1E" w:rsidP="00CE24F8">
            <w:pPr>
              <w:pStyle w:val="TableParagraph"/>
              <w:spacing w:before="0" w:line="259" w:lineRule="auto"/>
              <w:ind w:left="91" w:right="254"/>
              <w:rPr>
                <w:sz w:val="24"/>
              </w:rPr>
            </w:pPr>
            <w:r>
              <w:rPr>
                <w:sz w:val="24"/>
              </w:rPr>
              <w:t>Перестроение</w:t>
            </w:r>
            <w:r w:rsidR="00CE24F8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позвеньям</w:t>
            </w:r>
            <w:proofErr w:type="gramStart"/>
            <w:r>
              <w:rPr>
                <w:sz w:val="24"/>
              </w:rPr>
              <w:t>,п</w:t>
            </w:r>
            <w:proofErr w:type="gramEnd"/>
            <w:r>
              <w:rPr>
                <w:sz w:val="24"/>
              </w:rPr>
              <w:t>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местам. ОРУ с предметами.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Стойка на носках, на 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ноге на гимнастической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скамейке.</w:t>
            </w:r>
          </w:p>
        </w:tc>
        <w:tc>
          <w:tcPr>
            <w:tcW w:w="732" w:type="dxa"/>
            <w:gridSpan w:val="2"/>
          </w:tcPr>
          <w:p w:rsidR="00677C1E" w:rsidRDefault="00677C1E" w:rsidP="00CE24F8">
            <w:pPr>
              <w:pStyle w:val="TableParagraph"/>
              <w:spacing w:before="66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gridSpan w:val="2"/>
          </w:tcPr>
          <w:p w:rsidR="00677C1E" w:rsidRDefault="00677C1E" w:rsidP="00CE24F8">
            <w:pPr>
              <w:pStyle w:val="TableParagraph"/>
              <w:spacing w:before="66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gridSpan w:val="2"/>
          </w:tcPr>
          <w:p w:rsidR="00677C1E" w:rsidRDefault="00677C1E" w:rsidP="00CE24F8">
            <w:pPr>
              <w:pStyle w:val="TableParagraph"/>
              <w:spacing w:before="66"/>
              <w:ind w:left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7" w:type="dxa"/>
            <w:gridSpan w:val="2"/>
          </w:tcPr>
          <w:p w:rsidR="00677C1E" w:rsidRDefault="00677C1E" w:rsidP="00CE24F8">
            <w:pPr>
              <w:pStyle w:val="TableParagraph"/>
              <w:spacing w:before="66"/>
              <w:ind w:left="74" w:right="18"/>
              <w:jc w:val="center"/>
              <w:rPr>
                <w:sz w:val="24"/>
              </w:rPr>
            </w:pPr>
            <w:r>
              <w:rPr>
                <w:sz w:val="24"/>
              </w:rPr>
              <w:t>25.11.2022</w:t>
            </w:r>
          </w:p>
        </w:tc>
        <w:tc>
          <w:tcPr>
            <w:tcW w:w="1573" w:type="dxa"/>
            <w:gridSpan w:val="2"/>
          </w:tcPr>
          <w:p w:rsidR="00677C1E" w:rsidRDefault="00677C1E" w:rsidP="00CE24F8">
            <w:pPr>
              <w:pStyle w:val="TableParagraph"/>
              <w:spacing w:before="66" w:line="259" w:lineRule="auto"/>
              <w:ind w:left="88" w:right="44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77C1E" w:rsidTr="00CE24F8">
        <w:trPr>
          <w:gridBefore w:val="1"/>
          <w:wBefore w:w="77" w:type="dxa"/>
          <w:trHeight w:val="2244"/>
        </w:trPr>
        <w:tc>
          <w:tcPr>
            <w:tcW w:w="504" w:type="dxa"/>
            <w:gridSpan w:val="2"/>
          </w:tcPr>
          <w:p w:rsidR="00677C1E" w:rsidRDefault="00677C1E" w:rsidP="00CE24F8">
            <w:pPr>
              <w:pStyle w:val="TableParagraph"/>
              <w:ind w:left="90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219" w:type="dxa"/>
            <w:gridSpan w:val="2"/>
          </w:tcPr>
          <w:p w:rsidR="00677C1E" w:rsidRDefault="00677C1E" w:rsidP="00CE24F8">
            <w:pPr>
              <w:pStyle w:val="TableParagraph"/>
              <w:spacing w:before="5"/>
              <w:ind w:left="0"/>
              <w:rPr>
                <w:b/>
              </w:rPr>
            </w:pPr>
          </w:p>
          <w:p w:rsidR="00677C1E" w:rsidRDefault="00677C1E" w:rsidP="00CE24F8">
            <w:pPr>
              <w:pStyle w:val="TableParagraph"/>
              <w:spacing w:before="0" w:line="259" w:lineRule="auto"/>
              <w:ind w:left="91" w:right="254"/>
              <w:rPr>
                <w:sz w:val="24"/>
              </w:rPr>
            </w:pPr>
            <w:r>
              <w:rPr>
                <w:sz w:val="24"/>
              </w:rPr>
              <w:t>Перестроение</w:t>
            </w:r>
            <w:r w:rsidR="00CE24F8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CE24F8">
              <w:rPr>
                <w:sz w:val="24"/>
              </w:rPr>
              <w:t xml:space="preserve"> </w:t>
            </w:r>
            <w:r>
              <w:rPr>
                <w:sz w:val="24"/>
              </w:rPr>
              <w:t>звеньям,</w:t>
            </w:r>
            <w:r w:rsidR="00CE24F8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местам. ОРУ с предметами.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Стойка на носках, на 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ноге на гимнастической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скамейке.</w:t>
            </w:r>
          </w:p>
        </w:tc>
        <w:tc>
          <w:tcPr>
            <w:tcW w:w="732" w:type="dxa"/>
            <w:gridSpan w:val="2"/>
          </w:tcPr>
          <w:p w:rsidR="00677C1E" w:rsidRDefault="00677C1E" w:rsidP="00CE24F8">
            <w:pPr>
              <w:pStyle w:val="TableParagraph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gridSpan w:val="2"/>
          </w:tcPr>
          <w:p w:rsidR="00677C1E" w:rsidRDefault="00677C1E" w:rsidP="00CE24F8">
            <w:pPr>
              <w:pStyle w:val="TableParagraph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gridSpan w:val="2"/>
          </w:tcPr>
          <w:p w:rsidR="00677C1E" w:rsidRDefault="00677C1E" w:rsidP="00CE24F8">
            <w:pPr>
              <w:pStyle w:val="TableParagraph"/>
              <w:ind w:left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7" w:type="dxa"/>
            <w:gridSpan w:val="2"/>
          </w:tcPr>
          <w:p w:rsidR="00677C1E" w:rsidRDefault="00677C1E" w:rsidP="00CE24F8">
            <w:pPr>
              <w:pStyle w:val="TableParagraph"/>
              <w:ind w:left="74" w:right="18"/>
              <w:jc w:val="center"/>
              <w:rPr>
                <w:sz w:val="24"/>
              </w:rPr>
            </w:pPr>
            <w:r>
              <w:rPr>
                <w:sz w:val="24"/>
              </w:rPr>
              <w:t>28.11.2022</w:t>
            </w:r>
          </w:p>
        </w:tc>
        <w:tc>
          <w:tcPr>
            <w:tcW w:w="1573" w:type="dxa"/>
            <w:gridSpan w:val="2"/>
          </w:tcPr>
          <w:p w:rsidR="00677C1E" w:rsidRDefault="00677C1E" w:rsidP="00CE24F8">
            <w:pPr>
              <w:pStyle w:val="TableParagraph"/>
              <w:spacing w:line="259" w:lineRule="auto"/>
              <w:ind w:left="88" w:right="44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77C1E" w:rsidTr="00CE24F8">
        <w:trPr>
          <w:gridAfter w:val="1"/>
          <w:wAfter w:w="77" w:type="dxa"/>
          <w:trHeight w:val="1235"/>
        </w:trPr>
        <w:tc>
          <w:tcPr>
            <w:tcW w:w="504" w:type="dxa"/>
            <w:gridSpan w:val="2"/>
          </w:tcPr>
          <w:p w:rsidR="00677C1E" w:rsidRDefault="00677C1E" w:rsidP="00CE24F8">
            <w:pPr>
              <w:pStyle w:val="TableParagraph"/>
              <w:spacing w:before="66"/>
              <w:ind w:left="83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219" w:type="dxa"/>
            <w:gridSpan w:val="2"/>
          </w:tcPr>
          <w:p w:rsidR="00677C1E" w:rsidRDefault="00677C1E" w:rsidP="00CE24F8">
            <w:pPr>
              <w:pStyle w:val="TableParagraph"/>
              <w:spacing w:before="200" w:line="259" w:lineRule="auto"/>
              <w:ind w:left="83"/>
              <w:rPr>
                <w:sz w:val="24"/>
              </w:rPr>
            </w:pPr>
            <w:r>
              <w:rPr>
                <w:spacing w:val="-1"/>
                <w:sz w:val="24"/>
              </w:rPr>
              <w:t>Размыкание</w:t>
            </w:r>
            <w:r w:rsidR="00CE24F8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 w:rsidR="00CE24F8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вытянутые</w:t>
            </w:r>
            <w:r w:rsidR="00CE24F8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стороны руки. Повороты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налево.</w:t>
            </w:r>
          </w:p>
        </w:tc>
        <w:tc>
          <w:tcPr>
            <w:tcW w:w="732" w:type="dxa"/>
            <w:gridSpan w:val="2"/>
          </w:tcPr>
          <w:p w:rsidR="00677C1E" w:rsidRDefault="00677C1E" w:rsidP="00CE24F8">
            <w:pPr>
              <w:pStyle w:val="TableParagraph"/>
              <w:spacing w:before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gridSpan w:val="2"/>
          </w:tcPr>
          <w:p w:rsidR="00677C1E" w:rsidRDefault="00677C1E" w:rsidP="00CE24F8">
            <w:pPr>
              <w:pStyle w:val="TableParagraph"/>
              <w:spacing w:before="6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gridSpan w:val="2"/>
          </w:tcPr>
          <w:p w:rsidR="00677C1E" w:rsidRDefault="00677C1E" w:rsidP="00CE24F8">
            <w:pPr>
              <w:pStyle w:val="TableParagraph"/>
              <w:spacing w:before="66"/>
              <w:rPr>
                <w:sz w:val="24"/>
              </w:rPr>
            </w:pPr>
            <w:r>
              <w:rPr>
                <w:sz w:val="24"/>
              </w:rPr>
              <w:t>1 *</w:t>
            </w:r>
          </w:p>
        </w:tc>
        <w:tc>
          <w:tcPr>
            <w:tcW w:w="1237" w:type="dxa"/>
            <w:gridSpan w:val="2"/>
          </w:tcPr>
          <w:p w:rsidR="00677C1E" w:rsidRDefault="00677C1E" w:rsidP="00CE24F8">
            <w:pPr>
              <w:pStyle w:val="TableParagraph"/>
              <w:spacing w:before="66"/>
              <w:ind w:left="0" w:right="45"/>
              <w:jc w:val="right"/>
              <w:rPr>
                <w:sz w:val="24"/>
              </w:rPr>
            </w:pPr>
            <w:r>
              <w:rPr>
                <w:sz w:val="24"/>
              </w:rPr>
              <w:t>02.12.2022</w:t>
            </w:r>
          </w:p>
        </w:tc>
        <w:tc>
          <w:tcPr>
            <w:tcW w:w="1573" w:type="dxa"/>
            <w:gridSpan w:val="2"/>
          </w:tcPr>
          <w:p w:rsidR="00677C1E" w:rsidRDefault="00677C1E" w:rsidP="00CE24F8">
            <w:pPr>
              <w:pStyle w:val="TableParagraph"/>
              <w:spacing w:before="66" w:line="259" w:lineRule="auto"/>
              <w:ind w:right="4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77C1E" w:rsidTr="00CE24F8">
        <w:trPr>
          <w:gridAfter w:val="1"/>
          <w:wAfter w:w="77" w:type="dxa"/>
          <w:trHeight w:val="1569"/>
        </w:trPr>
        <w:tc>
          <w:tcPr>
            <w:tcW w:w="504" w:type="dxa"/>
            <w:gridSpan w:val="2"/>
          </w:tcPr>
          <w:p w:rsidR="00677C1E" w:rsidRDefault="00677C1E" w:rsidP="00CE24F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219" w:type="dxa"/>
            <w:gridSpan w:val="2"/>
          </w:tcPr>
          <w:p w:rsidR="00677C1E" w:rsidRDefault="00677C1E" w:rsidP="00CE24F8">
            <w:pPr>
              <w:pStyle w:val="TableParagraph"/>
              <w:spacing w:before="217" w:line="261" w:lineRule="auto"/>
              <w:ind w:left="83"/>
              <w:rPr>
                <w:sz w:val="24"/>
              </w:rPr>
            </w:pPr>
            <w:r>
              <w:rPr>
                <w:spacing w:val="-1"/>
                <w:sz w:val="24"/>
              </w:rPr>
              <w:t>Повороты</w:t>
            </w:r>
            <w:r w:rsidR="00CE24F8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направо,</w:t>
            </w:r>
            <w:r w:rsidR="00CE24F8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налево.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</w:p>
          <w:p w:rsidR="00677C1E" w:rsidRDefault="00677C1E" w:rsidP="00CE24F8">
            <w:pPr>
              <w:pStyle w:val="TableParagraph"/>
              <w:spacing w:before="0" w:line="272" w:lineRule="exact"/>
              <w:ind w:left="83"/>
              <w:rPr>
                <w:sz w:val="24"/>
              </w:rPr>
            </w:pPr>
            <w:r>
              <w:rPr>
                <w:sz w:val="24"/>
              </w:rPr>
              <w:t>«Класс,</w:t>
            </w:r>
            <w:r w:rsidR="00CE24F8">
              <w:rPr>
                <w:sz w:val="24"/>
              </w:rPr>
              <w:t xml:space="preserve"> </w:t>
            </w:r>
            <w:r>
              <w:rPr>
                <w:sz w:val="24"/>
              </w:rPr>
              <w:t>шагом</w:t>
            </w:r>
            <w:r w:rsidR="00CE24F8">
              <w:rPr>
                <w:sz w:val="24"/>
              </w:rPr>
              <w:t xml:space="preserve"> </w:t>
            </w:r>
            <w:r>
              <w:rPr>
                <w:sz w:val="24"/>
              </w:rPr>
              <w:t>марш!»,</w:t>
            </w:r>
          </w:p>
          <w:p w:rsidR="00677C1E" w:rsidRDefault="00677C1E" w:rsidP="00CE24F8">
            <w:pPr>
              <w:pStyle w:val="TableParagraph"/>
              <w:spacing w:before="22"/>
              <w:ind w:left="83"/>
              <w:rPr>
                <w:sz w:val="24"/>
              </w:rPr>
            </w:pPr>
            <w:r>
              <w:rPr>
                <w:sz w:val="24"/>
              </w:rPr>
              <w:t>«Класс,</w:t>
            </w:r>
            <w:r w:rsidR="00CE24F8">
              <w:rPr>
                <w:sz w:val="24"/>
              </w:rPr>
              <w:t xml:space="preserve"> </w:t>
            </w:r>
            <w:r>
              <w:rPr>
                <w:sz w:val="24"/>
              </w:rPr>
              <w:t>стой!».</w:t>
            </w:r>
          </w:p>
        </w:tc>
        <w:tc>
          <w:tcPr>
            <w:tcW w:w="732" w:type="dxa"/>
            <w:gridSpan w:val="2"/>
          </w:tcPr>
          <w:p w:rsidR="00677C1E" w:rsidRDefault="00677C1E" w:rsidP="00CE24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gridSpan w:val="2"/>
          </w:tcPr>
          <w:p w:rsidR="00677C1E" w:rsidRDefault="00677C1E" w:rsidP="00CE24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gridSpan w:val="2"/>
          </w:tcPr>
          <w:p w:rsidR="00677C1E" w:rsidRDefault="00677C1E" w:rsidP="00CE24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1*</w:t>
            </w:r>
          </w:p>
        </w:tc>
        <w:tc>
          <w:tcPr>
            <w:tcW w:w="1237" w:type="dxa"/>
            <w:gridSpan w:val="2"/>
          </w:tcPr>
          <w:p w:rsidR="00677C1E" w:rsidRDefault="00677C1E" w:rsidP="00CE24F8">
            <w:pPr>
              <w:pStyle w:val="TableParagraph"/>
              <w:ind w:left="0" w:right="45"/>
              <w:jc w:val="right"/>
              <w:rPr>
                <w:sz w:val="24"/>
              </w:rPr>
            </w:pPr>
            <w:r>
              <w:rPr>
                <w:sz w:val="24"/>
              </w:rPr>
              <w:t>05.12.2022</w:t>
            </w:r>
          </w:p>
        </w:tc>
        <w:tc>
          <w:tcPr>
            <w:tcW w:w="1573" w:type="dxa"/>
            <w:gridSpan w:val="2"/>
          </w:tcPr>
          <w:p w:rsidR="00677C1E" w:rsidRDefault="00677C1E" w:rsidP="00CE24F8">
            <w:pPr>
              <w:pStyle w:val="TableParagraph"/>
              <w:spacing w:line="259" w:lineRule="auto"/>
              <w:ind w:right="4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77C1E" w:rsidTr="00CE24F8">
        <w:trPr>
          <w:gridAfter w:val="1"/>
          <w:wAfter w:w="77" w:type="dxa"/>
          <w:trHeight w:val="899"/>
        </w:trPr>
        <w:tc>
          <w:tcPr>
            <w:tcW w:w="504" w:type="dxa"/>
            <w:gridSpan w:val="2"/>
          </w:tcPr>
          <w:p w:rsidR="00677C1E" w:rsidRDefault="00677C1E" w:rsidP="00CE24F8">
            <w:pPr>
              <w:pStyle w:val="TableParagraph"/>
              <w:spacing w:before="66"/>
              <w:ind w:left="83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219" w:type="dxa"/>
            <w:gridSpan w:val="2"/>
          </w:tcPr>
          <w:p w:rsidR="00677C1E" w:rsidRDefault="00677C1E" w:rsidP="00CE24F8">
            <w:pPr>
              <w:pStyle w:val="TableParagraph"/>
              <w:spacing w:before="181"/>
              <w:ind w:left="83"/>
              <w:rPr>
                <w:sz w:val="24"/>
              </w:rPr>
            </w:pPr>
            <w:r>
              <w:rPr>
                <w:sz w:val="24"/>
              </w:rPr>
              <w:t>ОРУ.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Игры: «</w:t>
            </w:r>
            <w:proofErr w:type="gramStart"/>
            <w:r>
              <w:rPr>
                <w:sz w:val="24"/>
              </w:rPr>
              <w:t>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своим</w:t>
            </w:r>
          </w:p>
          <w:p w:rsidR="00677C1E" w:rsidRDefault="00677C1E" w:rsidP="00CE24F8">
            <w:pPr>
              <w:pStyle w:val="TableParagraph"/>
              <w:spacing w:before="22"/>
              <w:ind w:left="83"/>
              <w:rPr>
                <w:sz w:val="24"/>
              </w:rPr>
            </w:pPr>
            <w:r>
              <w:rPr>
                <w:sz w:val="24"/>
              </w:rPr>
              <w:t>флажкам»,</w:t>
            </w:r>
            <w:r w:rsidR="00CE24F8">
              <w:rPr>
                <w:sz w:val="24"/>
              </w:rPr>
              <w:t xml:space="preserve"> </w:t>
            </w:r>
            <w:r>
              <w:rPr>
                <w:sz w:val="24"/>
              </w:rPr>
              <w:t>«Два</w:t>
            </w:r>
            <w:r w:rsidR="00CE24F8">
              <w:rPr>
                <w:sz w:val="24"/>
              </w:rPr>
              <w:t xml:space="preserve"> </w:t>
            </w:r>
            <w:r>
              <w:rPr>
                <w:sz w:val="24"/>
              </w:rPr>
              <w:t>мороза».</w:t>
            </w:r>
          </w:p>
        </w:tc>
        <w:tc>
          <w:tcPr>
            <w:tcW w:w="732" w:type="dxa"/>
            <w:gridSpan w:val="2"/>
          </w:tcPr>
          <w:p w:rsidR="00677C1E" w:rsidRDefault="00677C1E" w:rsidP="00CE24F8">
            <w:pPr>
              <w:pStyle w:val="TableParagraph"/>
              <w:spacing w:before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gridSpan w:val="2"/>
          </w:tcPr>
          <w:p w:rsidR="00677C1E" w:rsidRDefault="00677C1E" w:rsidP="00CE24F8">
            <w:pPr>
              <w:pStyle w:val="TableParagraph"/>
              <w:spacing w:before="6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gridSpan w:val="2"/>
          </w:tcPr>
          <w:p w:rsidR="00677C1E" w:rsidRDefault="00677C1E" w:rsidP="00CE24F8">
            <w:pPr>
              <w:pStyle w:val="TableParagraph"/>
              <w:spacing w:before="66"/>
              <w:rPr>
                <w:sz w:val="24"/>
              </w:rPr>
            </w:pPr>
            <w:r>
              <w:rPr>
                <w:sz w:val="24"/>
              </w:rPr>
              <w:t>1 *</w:t>
            </w:r>
          </w:p>
        </w:tc>
        <w:tc>
          <w:tcPr>
            <w:tcW w:w="1237" w:type="dxa"/>
            <w:gridSpan w:val="2"/>
          </w:tcPr>
          <w:p w:rsidR="00677C1E" w:rsidRDefault="00677C1E" w:rsidP="00CE24F8">
            <w:pPr>
              <w:pStyle w:val="TableParagraph"/>
              <w:spacing w:before="66"/>
              <w:ind w:left="0" w:right="4"/>
              <w:jc w:val="right"/>
              <w:rPr>
                <w:sz w:val="24"/>
              </w:rPr>
            </w:pPr>
            <w:r>
              <w:rPr>
                <w:sz w:val="24"/>
              </w:rPr>
              <w:t>9.12.2022</w:t>
            </w:r>
          </w:p>
        </w:tc>
        <w:tc>
          <w:tcPr>
            <w:tcW w:w="1573" w:type="dxa"/>
            <w:gridSpan w:val="2"/>
          </w:tcPr>
          <w:p w:rsidR="00677C1E" w:rsidRDefault="00677C1E" w:rsidP="00CE24F8">
            <w:pPr>
              <w:pStyle w:val="TableParagraph"/>
              <w:spacing w:before="181" w:line="259" w:lineRule="auto"/>
              <w:ind w:right="4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77C1E" w:rsidTr="00CE24F8">
        <w:trPr>
          <w:gridAfter w:val="1"/>
          <w:wAfter w:w="77" w:type="dxa"/>
          <w:trHeight w:val="897"/>
        </w:trPr>
        <w:tc>
          <w:tcPr>
            <w:tcW w:w="504" w:type="dxa"/>
            <w:gridSpan w:val="2"/>
          </w:tcPr>
          <w:p w:rsidR="00677C1E" w:rsidRDefault="00677C1E" w:rsidP="00CE24F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219" w:type="dxa"/>
            <w:gridSpan w:val="2"/>
          </w:tcPr>
          <w:p w:rsidR="00677C1E" w:rsidRDefault="00677C1E" w:rsidP="00CE24F8">
            <w:pPr>
              <w:pStyle w:val="TableParagraph"/>
              <w:spacing w:before="179"/>
              <w:ind w:left="83"/>
              <w:rPr>
                <w:sz w:val="24"/>
              </w:rPr>
            </w:pPr>
            <w:proofErr w:type="spellStart"/>
            <w:r>
              <w:rPr>
                <w:sz w:val="24"/>
              </w:rPr>
              <w:t>ОРУ</w:t>
            </w:r>
            <w:proofErr w:type="gramStart"/>
            <w:r>
              <w:rPr>
                <w:sz w:val="24"/>
              </w:rPr>
              <w:t>.И</w:t>
            </w:r>
            <w:proofErr w:type="gramEnd"/>
            <w:r>
              <w:rPr>
                <w:sz w:val="24"/>
              </w:rPr>
              <w:t>гры:«</w:t>
            </w:r>
            <w:r w:rsidR="00CE24F8">
              <w:rPr>
                <w:sz w:val="24"/>
              </w:rPr>
              <w:t>Класс</w:t>
            </w:r>
            <w:proofErr w:type="spellEnd"/>
            <w:r w:rsidR="00CE24F8">
              <w:rPr>
                <w:sz w:val="24"/>
              </w:rPr>
              <w:t>, смирно</w:t>
            </w:r>
            <w:r>
              <w:rPr>
                <w:sz w:val="24"/>
              </w:rPr>
              <w:t>»,</w:t>
            </w:r>
          </w:p>
          <w:p w:rsidR="00677C1E" w:rsidRDefault="00677C1E" w:rsidP="00CE24F8">
            <w:pPr>
              <w:pStyle w:val="TableParagraph"/>
              <w:spacing w:before="21"/>
              <w:ind w:left="83"/>
              <w:rPr>
                <w:sz w:val="24"/>
              </w:rPr>
            </w:pPr>
            <w:r>
              <w:rPr>
                <w:sz w:val="24"/>
              </w:rPr>
              <w:t>«Октябрята».</w:t>
            </w:r>
          </w:p>
        </w:tc>
        <w:tc>
          <w:tcPr>
            <w:tcW w:w="732" w:type="dxa"/>
            <w:gridSpan w:val="2"/>
          </w:tcPr>
          <w:p w:rsidR="00677C1E" w:rsidRDefault="00677C1E" w:rsidP="00CE24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gridSpan w:val="2"/>
          </w:tcPr>
          <w:p w:rsidR="00677C1E" w:rsidRDefault="00677C1E" w:rsidP="00CE24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gridSpan w:val="2"/>
          </w:tcPr>
          <w:p w:rsidR="00677C1E" w:rsidRDefault="00677C1E" w:rsidP="00CE24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 *</w:t>
            </w:r>
          </w:p>
        </w:tc>
        <w:tc>
          <w:tcPr>
            <w:tcW w:w="1237" w:type="dxa"/>
            <w:gridSpan w:val="2"/>
          </w:tcPr>
          <w:p w:rsidR="00677C1E" w:rsidRDefault="00677C1E" w:rsidP="00CE24F8">
            <w:pPr>
              <w:pStyle w:val="TableParagraph"/>
              <w:ind w:left="0" w:right="45"/>
              <w:jc w:val="right"/>
              <w:rPr>
                <w:sz w:val="24"/>
              </w:rPr>
            </w:pPr>
            <w:r>
              <w:rPr>
                <w:sz w:val="24"/>
              </w:rPr>
              <w:t>12.12.2022</w:t>
            </w:r>
          </w:p>
        </w:tc>
        <w:tc>
          <w:tcPr>
            <w:tcW w:w="1573" w:type="dxa"/>
            <w:gridSpan w:val="2"/>
          </w:tcPr>
          <w:p w:rsidR="00677C1E" w:rsidRDefault="00677C1E" w:rsidP="00CE24F8">
            <w:pPr>
              <w:pStyle w:val="TableParagraph"/>
              <w:spacing w:before="179" w:line="259" w:lineRule="auto"/>
              <w:ind w:right="4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77C1E" w:rsidTr="00CE24F8">
        <w:trPr>
          <w:gridAfter w:val="1"/>
          <w:wAfter w:w="77" w:type="dxa"/>
          <w:trHeight w:val="1232"/>
        </w:trPr>
        <w:tc>
          <w:tcPr>
            <w:tcW w:w="504" w:type="dxa"/>
            <w:gridSpan w:val="2"/>
          </w:tcPr>
          <w:p w:rsidR="00677C1E" w:rsidRDefault="00677C1E" w:rsidP="00CE24F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219" w:type="dxa"/>
            <w:gridSpan w:val="2"/>
          </w:tcPr>
          <w:p w:rsidR="00677C1E" w:rsidRDefault="00677C1E" w:rsidP="00CE24F8">
            <w:pPr>
              <w:pStyle w:val="TableParagraph"/>
              <w:spacing w:before="116"/>
              <w:ind w:left="144"/>
              <w:rPr>
                <w:sz w:val="24"/>
              </w:rPr>
            </w:pPr>
            <w:r>
              <w:rPr>
                <w:sz w:val="24"/>
              </w:rPr>
              <w:t>ОРУ.</w:t>
            </w:r>
            <w:r w:rsidR="00CE24F8">
              <w:rPr>
                <w:sz w:val="24"/>
              </w:rPr>
              <w:t xml:space="preserve"> </w:t>
            </w:r>
            <w:r>
              <w:rPr>
                <w:sz w:val="24"/>
              </w:rPr>
              <w:t>Игры:</w:t>
            </w:r>
            <w:r w:rsidR="00CE24F8">
              <w:rPr>
                <w:sz w:val="24"/>
              </w:rPr>
              <w:t xml:space="preserve"> </w:t>
            </w:r>
            <w:r>
              <w:rPr>
                <w:sz w:val="24"/>
              </w:rPr>
              <w:t>«Гуси-лебеди»,</w:t>
            </w:r>
          </w:p>
          <w:p w:rsidR="00677C1E" w:rsidRDefault="00677C1E" w:rsidP="00CE24F8">
            <w:pPr>
              <w:pStyle w:val="TableParagraph"/>
              <w:spacing w:before="77"/>
              <w:ind w:left="83"/>
              <w:rPr>
                <w:sz w:val="24"/>
              </w:rPr>
            </w:pPr>
            <w:r>
              <w:rPr>
                <w:sz w:val="24"/>
              </w:rPr>
              <w:t>«Посадка</w:t>
            </w:r>
            <w:r w:rsidR="00CE24F8">
              <w:rPr>
                <w:sz w:val="24"/>
              </w:rPr>
              <w:t xml:space="preserve"> </w:t>
            </w:r>
            <w:r>
              <w:rPr>
                <w:sz w:val="24"/>
              </w:rPr>
              <w:t>картошки».</w:t>
            </w:r>
          </w:p>
          <w:p w:rsidR="00677C1E" w:rsidRDefault="00677C1E" w:rsidP="00CE24F8">
            <w:pPr>
              <w:pStyle w:val="TableParagraph"/>
              <w:spacing w:before="132"/>
              <w:ind w:left="83"/>
              <w:rPr>
                <w:sz w:val="24"/>
              </w:rPr>
            </w:pPr>
            <w:r>
              <w:rPr>
                <w:sz w:val="24"/>
              </w:rPr>
              <w:t>Эстафеты.</w:t>
            </w:r>
          </w:p>
        </w:tc>
        <w:tc>
          <w:tcPr>
            <w:tcW w:w="732" w:type="dxa"/>
            <w:gridSpan w:val="2"/>
          </w:tcPr>
          <w:p w:rsidR="00677C1E" w:rsidRDefault="00677C1E" w:rsidP="00CE24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gridSpan w:val="2"/>
          </w:tcPr>
          <w:p w:rsidR="00677C1E" w:rsidRDefault="00677C1E" w:rsidP="00CE24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gridSpan w:val="2"/>
          </w:tcPr>
          <w:p w:rsidR="00677C1E" w:rsidRDefault="00677C1E" w:rsidP="00CE24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 *</w:t>
            </w:r>
          </w:p>
        </w:tc>
        <w:tc>
          <w:tcPr>
            <w:tcW w:w="1237" w:type="dxa"/>
            <w:gridSpan w:val="2"/>
          </w:tcPr>
          <w:p w:rsidR="00677C1E" w:rsidRDefault="00677C1E" w:rsidP="00CE24F8">
            <w:pPr>
              <w:pStyle w:val="TableParagraph"/>
              <w:ind w:left="0" w:right="45"/>
              <w:jc w:val="right"/>
              <w:rPr>
                <w:sz w:val="24"/>
              </w:rPr>
            </w:pPr>
            <w:r>
              <w:rPr>
                <w:sz w:val="24"/>
              </w:rPr>
              <w:t>16.12.2022</w:t>
            </w:r>
          </w:p>
        </w:tc>
        <w:tc>
          <w:tcPr>
            <w:tcW w:w="1573" w:type="dxa"/>
            <w:gridSpan w:val="2"/>
          </w:tcPr>
          <w:p w:rsidR="00677C1E" w:rsidRDefault="00677C1E" w:rsidP="00CE24F8">
            <w:pPr>
              <w:pStyle w:val="TableParagraph"/>
              <w:spacing w:line="259" w:lineRule="auto"/>
              <w:ind w:right="4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77C1E" w:rsidTr="00CE24F8">
        <w:trPr>
          <w:gridAfter w:val="1"/>
          <w:wAfter w:w="77" w:type="dxa"/>
          <w:trHeight w:val="1235"/>
        </w:trPr>
        <w:tc>
          <w:tcPr>
            <w:tcW w:w="504" w:type="dxa"/>
            <w:gridSpan w:val="2"/>
          </w:tcPr>
          <w:p w:rsidR="00677C1E" w:rsidRDefault="00677C1E" w:rsidP="00CE24F8">
            <w:pPr>
              <w:pStyle w:val="TableParagraph"/>
              <w:spacing w:before="66"/>
              <w:ind w:left="83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219" w:type="dxa"/>
            <w:gridSpan w:val="2"/>
          </w:tcPr>
          <w:p w:rsidR="00677C1E" w:rsidRDefault="00677C1E" w:rsidP="00CE24F8">
            <w:pPr>
              <w:pStyle w:val="TableParagraph"/>
              <w:spacing w:before="117"/>
              <w:ind w:left="83"/>
              <w:rPr>
                <w:sz w:val="24"/>
              </w:rPr>
            </w:pPr>
            <w:r>
              <w:rPr>
                <w:sz w:val="24"/>
              </w:rPr>
              <w:t>ОРУ</w:t>
            </w:r>
            <w:proofErr w:type="gramStart"/>
            <w:r>
              <w:rPr>
                <w:sz w:val="24"/>
              </w:rPr>
              <w:t>.И</w:t>
            </w:r>
            <w:proofErr w:type="gramEnd"/>
            <w:r>
              <w:rPr>
                <w:sz w:val="24"/>
              </w:rPr>
              <w:t>гры:«</w:t>
            </w:r>
            <w:proofErr w:type="spellStart"/>
            <w:r>
              <w:rPr>
                <w:sz w:val="24"/>
              </w:rPr>
              <w:t>Метков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цель»,</w:t>
            </w:r>
          </w:p>
          <w:p w:rsidR="00677C1E" w:rsidRDefault="00677C1E" w:rsidP="00CE24F8">
            <w:pPr>
              <w:pStyle w:val="TableParagraph"/>
              <w:spacing w:before="79"/>
              <w:ind w:left="83"/>
              <w:rPr>
                <w:sz w:val="24"/>
              </w:rPr>
            </w:pPr>
            <w:r>
              <w:rPr>
                <w:sz w:val="24"/>
              </w:rPr>
              <w:t>«Погрузка</w:t>
            </w:r>
            <w:r w:rsidR="009A28FD">
              <w:rPr>
                <w:sz w:val="24"/>
              </w:rPr>
              <w:t xml:space="preserve"> </w:t>
            </w:r>
            <w:r>
              <w:rPr>
                <w:sz w:val="24"/>
              </w:rPr>
              <w:t>арбузов».</w:t>
            </w:r>
          </w:p>
          <w:p w:rsidR="00677C1E" w:rsidRDefault="00677C1E" w:rsidP="00CE24F8">
            <w:pPr>
              <w:pStyle w:val="TableParagraph"/>
              <w:spacing w:before="130"/>
              <w:ind w:left="83"/>
              <w:rPr>
                <w:sz w:val="24"/>
              </w:rPr>
            </w:pPr>
            <w:r>
              <w:rPr>
                <w:sz w:val="24"/>
              </w:rPr>
              <w:t>Эстафеты.</w:t>
            </w:r>
          </w:p>
        </w:tc>
        <w:tc>
          <w:tcPr>
            <w:tcW w:w="732" w:type="dxa"/>
            <w:gridSpan w:val="2"/>
          </w:tcPr>
          <w:p w:rsidR="00677C1E" w:rsidRDefault="00677C1E" w:rsidP="00CE24F8">
            <w:pPr>
              <w:pStyle w:val="TableParagraph"/>
              <w:spacing w:before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gridSpan w:val="2"/>
          </w:tcPr>
          <w:p w:rsidR="00677C1E" w:rsidRDefault="00677C1E" w:rsidP="00CE24F8">
            <w:pPr>
              <w:pStyle w:val="TableParagraph"/>
              <w:spacing w:before="6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gridSpan w:val="2"/>
          </w:tcPr>
          <w:p w:rsidR="00677C1E" w:rsidRDefault="00677C1E" w:rsidP="00CE24F8">
            <w:pPr>
              <w:pStyle w:val="TableParagraph"/>
              <w:spacing w:before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7" w:type="dxa"/>
            <w:gridSpan w:val="2"/>
          </w:tcPr>
          <w:p w:rsidR="00677C1E" w:rsidRDefault="00677C1E" w:rsidP="00CE24F8">
            <w:pPr>
              <w:pStyle w:val="TableParagraph"/>
              <w:spacing w:before="66"/>
              <w:ind w:left="0" w:right="45"/>
              <w:jc w:val="right"/>
              <w:rPr>
                <w:sz w:val="24"/>
              </w:rPr>
            </w:pPr>
            <w:r>
              <w:rPr>
                <w:sz w:val="24"/>
              </w:rPr>
              <w:t>19.12.2022</w:t>
            </w:r>
          </w:p>
        </w:tc>
        <w:tc>
          <w:tcPr>
            <w:tcW w:w="1573" w:type="dxa"/>
            <w:gridSpan w:val="2"/>
          </w:tcPr>
          <w:p w:rsidR="00677C1E" w:rsidRDefault="00677C1E" w:rsidP="00CE24F8">
            <w:pPr>
              <w:pStyle w:val="TableParagraph"/>
              <w:spacing w:before="66" w:line="259" w:lineRule="auto"/>
              <w:ind w:right="4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77C1E" w:rsidTr="00CE24F8">
        <w:trPr>
          <w:gridAfter w:val="1"/>
          <w:wAfter w:w="77" w:type="dxa"/>
          <w:trHeight w:val="1232"/>
        </w:trPr>
        <w:tc>
          <w:tcPr>
            <w:tcW w:w="504" w:type="dxa"/>
            <w:gridSpan w:val="2"/>
          </w:tcPr>
          <w:p w:rsidR="00677C1E" w:rsidRDefault="00677C1E" w:rsidP="00CE24F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219" w:type="dxa"/>
            <w:gridSpan w:val="2"/>
          </w:tcPr>
          <w:p w:rsidR="00677C1E" w:rsidRDefault="00677C1E" w:rsidP="00CE24F8">
            <w:pPr>
              <w:pStyle w:val="TableParagraph"/>
              <w:spacing w:before="126" w:line="288" w:lineRule="auto"/>
              <w:ind w:left="83"/>
              <w:rPr>
                <w:sz w:val="24"/>
              </w:rPr>
            </w:pPr>
            <w:r>
              <w:rPr>
                <w:sz w:val="24"/>
              </w:rPr>
              <w:t>ОРУ. Игры: «Прыжки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полоскам»,</w:t>
            </w:r>
            <w:r w:rsidR="009A28FD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«По</w:t>
            </w:r>
            <w:r w:rsidR="009A28FD">
              <w:rPr>
                <w:spacing w:val="-1"/>
                <w:sz w:val="24"/>
              </w:rPr>
              <w:t xml:space="preserve">дав </w:t>
            </w:r>
            <w:r>
              <w:rPr>
                <w:spacing w:val="-1"/>
                <w:sz w:val="24"/>
              </w:rPr>
              <w:t>мяч».</w:t>
            </w:r>
          </w:p>
          <w:p w:rsidR="00677C1E" w:rsidRDefault="00677C1E" w:rsidP="00CE24F8">
            <w:pPr>
              <w:pStyle w:val="TableParagraph"/>
              <w:spacing w:before="77"/>
              <w:ind w:left="83"/>
              <w:rPr>
                <w:sz w:val="24"/>
              </w:rPr>
            </w:pPr>
            <w:r>
              <w:rPr>
                <w:sz w:val="24"/>
              </w:rPr>
              <w:t>Эстафеты.</w:t>
            </w:r>
          </w:p>
        </w:tc>
        <w:tc>
          <w:tcPr>
            <w:tcW w:w="732" w:type="dxa"/>
            <w:gridSpan w:val="2"/>
          </w:tcPr>
          <w:p w:rsidR="00677C1E" w:rsidRDefault="00677C1E" w:rsidP="00CE24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gridSpan w:val="2"/>
          </w:tcPr>
          <w:p w:rsidR="00677C1E" w:rsidRDefault="00677C1E" w:rsidP="00CE24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gridSpan w:val="2"/>
          </w:tcPr>
          <w:p w:rsidR="00677C1E" w:rsidRDefault="00677C1E" w:rsidP="00CE24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7" w:type="dxa"/>
            <w:gridSpan w:val="2"/>
          </w:tcPr>
          <w:p w:rsidR="00677C1E" w:rsidRDefault="00677C1E" w:rsidP="00CE24F8">
            <w:pPr>
              <w:pStyle w:val="TableParagraph"/>
              <w:ind w:left="0" w:right="45"/>
              <w:jc w:val="right"/>
              <w:rPr>
                <w:sz w:val="24"/>
              </w:rPr>
            </w:pPr>
            <w:r>
              <w:rPr>
                <w:sz w:val="24"/>
              </w:rPr>
              <w:t>23.12.2022</w:t>
            </w:r>
          </w:p>
        </w:tc>
        <w:tc>
          <w:tcPr>
            <w:tcW w:w="1573" w:type="dxa"/>
            <w:gridSpan w:val="2"/>
          </w:tcPr>
          <w:p w:rsidR="00677C1E" w:rsidRDefault="00677C1E" w:rsidP="00CE24F8">
            <w:pPr>
              <w:pStyle w:val="TableParagraph"/>
              <w:spacing w:line="259" w:lineRule="auto"/>
              <w:ind w:right="4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677C1E" w:rsidRDefault="00677C1E" w:rsidP="00677C1E">
      <w:pPr>
        <w:spacing w:line="259" w:lineRule="auto"/>
        <w:rPr>
          <w:sz w:val="24"/>
        </w:rPr>
        <w:sectPr w:rsidR="00677C1E">
          <w:pgSz w:w="11900" w:h="16850"/>
          <w:pgMar w:top="560" w:right="56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19"/>
        <w:gridCol w:w="732"/>
        <w:gridCol w:w="1620"/>
        <w:gridCol w:w="1668"/>
        <w:gridCol w:w="1237"/>
        <w:gridCol w:w="1573"/>
      </w:tblGrid>
      <w:tr w:rsidR="00677C1E" w:rsidRPr="009A28FD" w:rsidTr="00CE24F8">
        <w:trPr>
          <w:trHeight w:val="1232"/>
        </w:trPr>
        <w:tc>
          <w:tcPr>
            <w:tcW w:w="504" w:type="dxa"/>
          </w:tcPr>
          <w:p w:rsidR="00677C1E" w:rsidRDefault="00677C1E" w:rsidP="00CE24F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lastRenderedPageBreak/>
              <w:t>32.</w:t>
            </w:r>
          </w:p>
        </w:tc>
        <w:tc>
          <w:tcPr>
            <w:tcW w:w="3219" w:type="dxa"/>
          </w:tcPr>
          <w:p w:rsidR="00677C1E" w:rsidRDefault="00677C1E" w:rsidP="00CE24F8">
            <w:pPr>
              <w:pStyle w:val="TableParagraph"/>
              <w:spacing w:before="200" w:line="259" w:lineRule="auto"/>
              <w:ind w:left="83" w:right="526"/>
              <w:jc w:val="both"/>
              <w:rPr>
                <w:sz w:val="24"/>
              </w:rPr>
            </w:pPr>
            <w:r>
              <w:rPr>
                <w:sz w:val="24"/>
              </w:rPr>
              <w:t>ОРУ.</w:t>
            </w:r>
            <w:r w:rsidR="009A28FD">
              <w:rPr>
                <w:sz w:val="24"/>
              </w:rPr>
              <w:t xml:space="preserve"> </w:t>
            </w:r>
            <w:r>
              <w:rPr>
                <w:sz w:val="24"/>
              </w:rPr>
              <w:t>Игры:</w:t>
            </w:r>
            <w:r w:rsidR="009A28FD">
              <w:rPr>
                <w:sz w:val="24"/>
              </w:rPr>
              <w:t xml:space="preserve"> </w:t>
            </w:r>
            <w:r>
              <w:rPr>
                <w:sz w:val="24"/>
              </w:rPr>
              <w:t>«Через</w:t>
            </w:r>
            <w:r w:rsidR="009A28FD">
              <w:rPr>
                <w:sz w:val="24"/>
              </w:rPr>
              <w:t xml:space="preserve"> </w:t>
            </w:r>
            <w:r>
              <w:rPr>
                <w:sz w:val="24"/>
              </w:rPr>
              <w:t>кочки</w:t>
            </w:r>
            <w:r w:rsidR="009A28FD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пенечки»,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бросит».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Эстафеты.</w:t>
            </w:r>
          </w:p>
        </w:tc>
        <w:tc>
          <w:tcPr>
            <w:tcW w:w="732" w:type="dxa"/>
          </w:tcPr>
          <w:p w:rsidR="00677C1E" w:rsidRDefault="00677C1E" w:rsidP="00CE24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77C1E" w:rsidRDefault="00677C1E" w:rsidP="00CE24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77C1E" w:rsidRDefault="00677C1E" w:rsidP="00CE24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7" w:type="dxa"/>
          </w:tcPr>
          <w:p w:rsidR="00677C1E" w:rsidRDefault="00677C1E" w:rsidP="00CE24F8">
            <w:pPr>
              <w:pStyle w:val="TableParagraph"/>
              <w:ind w:left="94"/>
              <w:rPr>
                <w:sz w:val="24"/>
              </w:rPr>
            </w:pPr>
            <w:r>
              <w:rPr>
                <w:sz w:val="24"/>
              </w:rPr>
              <w:t>26.12.2022</w:t>
            </w:r>
          </w:p>
        </w:tc>
        <w:tc>
          <w:tcPr>
            <w:tcW w:w="1573" w:type="dxa"/>
          </w:tcPr>
          <w:p w:rsidR="00677C1E" w:rsidRDefault="00677C1E" w:rsidP="00CE24F8">
            <w:pPr>
              <w:pStyle w:val="TableParagraph"/>
              <w:spacing w:line="259" w:lineRule="auto"/>
              <w:ind w:right="4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77C1E" w:rsidTr="00CE24F8">
        <w:trPr>
          <w:trHeight w:val="1238"/>
        </w:trPr>
        <w:tc>
          <w:tcPr>
            <w:tcW w:w="504" w:type="dxa"/>
          </w:tcPr>
          <w:p w:rsidR="00677C1E" w:rsidRDefault="00677C1E" w:rsidP="00CE24F8">
            <w:pPr>
              <w:pStyle w:val="TableParagraph"/>
              <w:spacing w:before="66"/>
              <w:ind w:left="83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219" w:type="dxa"/>
          </w:tcPr>
          <w:p w:rsidR="00677C1E" w:rsidRDefault="00677C1E" w:rsidP="00CE24F8">
            <w:pPr>
              <w:pStyle w:val="TableParagraph"/>
              <w:spacing w:before="129" w:line="288" w:lineRule="auto"/>
              <w:ind w:left="83" w:right="267"/>
              <w:rPr>
                <w:sz w:val="24"/>
              </w:rPr>
            </w:pPr>
            <w:r>
              <w:rPr>
                <w:sz w:val="24"/>
              </w:rPr>
              <w:t>ОРУ.</w:t>
            </w:r>
            <w:r w:rsidR="009A28FD">
              <w:rPr>
                <w:sz w:val="24"/>
              </w:rPr>
              <w:t xml:space="preserve"> </w:t>
            </w:r>
            <w:r>
              <w:rPr>
                <w:sz w:val="24"/>
              </w:rPr>
              <w:t>Игры:</w:t>
            </w:r>
            <w:r w:rsidR="009A28FD">
              <w:rPr>
                <w:sz w:val="24"/>
              </w:rPr>
              <w:t xml:space="preserve"> </w:t>
            </w:r>
            <w:r>
              <w:rPr>
                <w:sz w:val="24"/>
              </w:rPr>
              <w:t>«Веревочка</w:t>
            </w:r>
            <w:r w:rsidR="009A28FD">
              <w:rPr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ногами»,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«Вызов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номеров».</w:t>
            </w:r>
          </w:p>
          <w:p w:rsidR="00677C1E" w:rsidRDefault="00677C1E" w:rsidP="00CE24F8">
            <w:pPr>
              <w:pStyle w:val="TableParagraph"/>
              <w:spacing w:before="76"/>
              <w:ind w:left="83"/>
              <w:rPr>
                <w:sz w:val="24"/>
              </w:rPr>
            </w:pPr>
            <w:r>
              <w:rPr>
                <w:sz w:val="24"/>
              </w:rPr>
              <w:t>Эстафеты.</w:t>
            </w:r>
          </w:p>
        </w:tc>
        <w:tc>
          <w:tcPr>
            <w:tcW w:w="732" w:type="dxa"/>
          </w:tcPr>
          <w:p w:rsidR="00677C1E" w:rsidRDefault="00677C1E" w:rsidP="00CE24F8">
            <w:pPr>
              <w:pStyle w:val="TableParagraph"/>
              <w:spacing w:before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77C1E" w:rsidRDefault="00677C1E" w:rsidP="00CE24F8">
            <w:pPr>
              <w:pStyle w:val="TableParagraph"/>
              <w:spacing w:before="6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77C1E" w:rsidRDefault="00677C1E" w:rsidP="00CE24F8">
            <w:pPr>
              <w:pStyle w:val="TableParagraph"/>
              <w:spacing w:before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7" w:type="dxa"/>
          </w:tcPr>
          <w:p w:rsidR="00677C1E" w:rsidRDefault="00677C1E" w:rsidP="00CE24F8">
            <w:pPr>
              <w:pStyle w:val="TableParagraph"/>
              <w:spacing w:before="66"/>
              <w:ind w:left="94"/>
              <w:rPr>
                <w:sz w:val="24"/>
              </w:rPr>
            </w:pPr>
            <w:r>
              <w:rPr>
                <w:sz w:val="24"/>
              </w:rPr>
              <w:t>9.01.2023</w:t>
            </w:r>
          </w:p>
        </w:tc>
        <w:tc>
          <w:tcPr>
            <w:tcW w:w="1573" w:type="dxa"/>
          </w:tcPr>
          <w:p w:rsidR="00677C1E" w:rsidRDefault="00677C1E" w:rsidP="00CE24F8">
            <w:pPr>
              <w:pStyle w:val="TableParagraph"/>
              <w:spacing w:before="66" w:line="259" w:lineRule="auto"/>
              <w:ind w:right="4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677C1E" w:rsidRDefault="00677C1E" w:rsidP="00677C1E">
      <w:pPr>
        <w:pStyle w:val="af"/>
        <w:spacing w:before="4"/>
        <w:rPr>
          <w:b/>
          <w:sz w:val="26"/>
        </w:rPr>
      </w:pPr>
    </w:p>
    <w:tbl>
      <w:tblPr>
        <w:tblStyle w:val="TableNormal"/>
        <w:tblW w:w="0" w:type="auto"/>
        <w:tblInd w:w="1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19"/>
        <w:gridCol w:w="732"/>
        <w:gridCol w:w="1620"/>
        <w:gridCol w:w="1668"/>
        <w:gridCol w:w="1237"/>
        <w:gridCol w:w="1573"/>
      </w:tblGrid>
      <w:tr w:rsidR="00677C1E" w:rsidRPr="009A28FD" w:rsidTr="00CE24F8">
        <w:trPr>
          <w:trHeight w:val="1232"/>
        </w:trPr>
        <w:tc>
          <w:tcPr>
            <w:tcW w:w="504" w:type="dxa"/>
          </w:tcPr>
          <w:p w:rsidR="00677C1E" w:rsidRDefault="00677C1E" w:rsidP="00CE24F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219" w:type="dxa"/>
          </w:tcPr>
          <w:p w:rsidR="00677C1E" w:rsidRDefault="00677C1E" w:rsidP="00CE24F8">
            <w:pPr>
              <w:pStyle w:val="TableParagraph"/>
              <w:spacing w:before="116"/>
              <w:ind w:left="83"/>
              <w:rPr>
                <w:sz w:val="24"/>
              </w:rPr>
            </w:pPr>
            <w:r>
              <w:rPr>
                <w:sz w:val="24"/>
              </w:rPr>
              <w:t>ОРУ.</w:t>
            </w:r>
            <w:r w:rsidR="009A28FD">
              <w:rPr>
                <w:sz w:val="24"/>
              </w:rPr>
              <w:t xml:space="preserve"> </w:t>
            </w:r>
            <w:r>
              <w:rPr>
                <w:sz w:val="24"/>
              </w:rPr>
              <w:t>Игры:</w:t>
            </w:r>
            <w:r w:rsidR="009A28FD">
              <w:rPr>
                <w:sz w:val="24"/>
              </w:rPr>
              <w:t xml:space="preserve"> </w:t>
            </w:r>
            <w:r>
              <w:rPr>
                <w:sz w:val="24"/>
              </w:rPr>
              <w:t>«Волк</w:t>
            </w:r>
            <w:r w:rsidR="009A28FD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ворву</w:t>
            </w:r>
            <w:proofErr w:type="spellEnd"/>
            <w:r>
              <w:rPr>
                <w:sz w:val="24"/>
              </w:rPr>
              <w:t>»,</w:t>
            </w:r>
          </w:p>
          <w:p w:rsidR="00677C1E" w:rsidRDefault="00677C1E" w:rsidP="00CE24F8">
            <w:pPr>
              <w:pStyle w:val="TableParagraph"/>
              <w:spacing w:before="77"/>
              <w:ind w:left="83"/>
              <w:rPr>
                <w:sz w:val="24"/>
              </w:rPr>
            </w:pPr>
            <w:r>
              <w:rPr>
                <w:sz w:val="24"/>
              </w:rPr>
              <w:t>«Посадка</w:t>
            </w:r>
            <w:r w:rsidR="009A28FD">
              <w:rPr>
                <w:sz w:val="24"/>
              </w:rPr>
              <w:t xml:space="preserve"> </w:t>
            </w:r>
            <w:r>
              <w:rPr>
                <w:sz w:val="24"/>
              </w:rPr>
              <w:t>картошки».</w:t>
            </w:r>
          </w:p>
          <w:p w:rsidR="00677C1E" w:rsidRDefault="00677C1E" w:rsidP="00CE24F8">
            <w:pPr>
              <w:pStyle w:val="TableParagraph"/>
              <w:spacing w:before="132"/>
              <w:ind w:left="83"/>
              <w:rPr>
                <w:sz w:val="24"/>
              </w:rPr>
            </w:pPr>
            <w:r>
              <w:rPr>
                <w:sz w:val="24"/>
              </w:rPr>
              <w:t>Эстафеты.</w:t>
            </w:r>
          </w:p>
        </w:tc>
        <w:tc>
          <w:tcPr>
            <w:tcW w:w="732" w:type="dxa"/>
          </w:tcPr>
          <w:p w:rsidR="00677C1E" w:rsidRDefault="00677C1E" w:rsidP="00CE24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77C1E" w:rsidRDefault="00677C1E" w:rsidP="00CE24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77C1E" w:rsidRDefault="00677C1E" w:rsidP="00CE24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7" w:type="dxa"/>
          </w:tcPr>
          <w:p w:rsidR="00677C1E" w:rsidRDefault="00677C1E" w:rsidP="00CE24F8">
            <w:pPr>
              <w:pStyle w:val="TableParagraph"/>
              <w:ind w:left="94"/>
              <w:rPr>
                <w:sz w:val="24"/>
              </w:rPr>
            </w:pPr>
            <w:r>
              <w:rPr>
                <w:sz w:val="24"/>
              </w:rPr>
              <w:t>13.01.2023</w:t>
            </w:r>
          </w:p>
        </w:tc>
        <w:tc>
          <w:tcPr>
            <w:tcW w:w="1573" w:type="dxa"/>
          </w:tcPr>
          <w:p w:rsidR="00677C1E" w:rsidRDefault="00677C1E" w:rsidP="00CE24F8">
            <w:pPr>
              <w:pStyle w:val="TableParagraph"/>
              <w:spacing w:line="259" w:lineRule="auto"/>
              <w:ind w:right="4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77C1E" w:rsidTr="00CE24F8">
        <w:trPr>
          <w:trHeight w:val="1236"/>
        </w:trPr>
        <w:tc>
          <w:tcPr>
            <w:tcW w:w="504" w:type="dxa"/>
          </w:tcPr>
          <w:p w:rsidR="00677C1E" w:rsidRDefault="00677C1E" w:rsidP="00CE24F8">
            <w:pPr>
              <w:pStyle w:val="TableParagraph"/>
              <w:spacing w:before="66"/>
              <w:ind w:left="83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3219" w:type="dxa"/>
          </w:tcPr>
          <w:p w:rsidR="00677C1E" w:rsidRDefault="00677C1E" w:rsidP="00CE24F8">
            <w:pPr>
              <w:pStyle w:val="TableParagraph"/>
              <w:spacing w:before="68"/>
              <w:ind w:left="83"/>
              <w:rPr>
                <w:sz w:val="24"/>
              </w:rPr>
            </w:pPr>
            <w:r>
              <w:rPr>
                <w:sz w:val="24"/>
              </w:rPr>
              <w:t>ОРУ.</w:t>
            </w:r>
            <w:r w:rsidR="009A28FD">
              <w:rPr>
                <w:sz w:val="24"/>
              </w:rPr>
              <w:t xml:space="preserve"> </w:t>
            </w:r>
            <w:r>
              <w:rPr>
                <w:sz w:val="24"/>
              </w:rPr>
              <w:t>Игры: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«Капитаны»,</w:t>
            </w:r>
          </w:p>
          <w:p w:rsidR="00677C1E" w:rsidRDefault="00677C1E" w:rsidP="00CE24F8">
            <w:pPr>
              <w:pStyle w:val="TableParagraph"/>
              <w:spacing w:before="12" w:line="430" w:lineRule="exact"/>
              <w:ind w:left="83"/>
              <w:rPr>
                <w:sz w:val="24"/>
              </w:rPr>
            </w:pPr>
            <w:r>
              <w:rPr>
                <w:spacing w:val="-1"/>
                <w:sz w:val="24"/>
              </w:rPr>
              <w:t>«Попрыгунчики-воробушки».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Эстафеты.</w:t>
            </w:r>
          </w:p>
        </w:tc>
        <w:tc>
          <w:tcPr>
            <w:tcW w:w="732" w:type="dxa"/>
          </w:tcPr>
          <w:p w:rsidR="00677C1E" w:rsidRDefault="00677C1E" w:rsidP="00CE24F8">
            <w:pPr>
              <w:pStyle w:val="TableParagraph"/>
              <w:spacing w:before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77C1E" w:rsidRDefault="00677C1E" w:rsidP="00CE24F8">
            <w:pPr>
              <w:pStyle w:val="TableParagraph"/>
              <w:spacing w:before="6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77C1E" w:rsidRDefault="00677C1E" w:rsidP="00CE24F8">
            <w:pPr>
              <w:pStyle w:val="TableParagraph"/>
              <w:spacing w:before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7" w:type="dxa"/>
          </w:tcPr>
          <w:p w:rsidR="00677C1E" w:rsidRDefault="00677C1E" w:rsidP="00CE24F8">
            <w:pPr>
              <w:pStyle w:val="TableParagraph"/>
              <w:spacing w:before="66"/>
              <w:ind w:left="94"/>
              <w:rPr>
                <w:sz w:val="24"/>
              </w:rPr>
            </w:pPr>
            <w:r>
              <w:rPr>
                <w:sz w:val="24"/>
              </w:rPr>
              <w:t>16.01.2023</w:t>
            </w:r>
          </w:p>
        </w:tc>
        <w:tc>
          <w:tcPr>
            <w:tcW w:w="1573" w:type="dxa"/>
          </w:tcPr>
          <w:p w:rsidR="00677C1E" w:rsidRDefault="00677C1E" w:rsidP="00CE24F8">
            <w:pPr>
              <w:pStyle w:val="TableParagraph"/>
              <w:spacing w:before="66" w:line="259" w:lineRule="auto"/>
              <w:ind w:right="4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77C1E" w:rsidTr="00CE24F8">
        <w:trPr>
          <w:trHeight w:val="896"/>
        </w:trPr>
        <w:tc>
          <w:tcPr>
            <w:tcW w:w="504" w:type="dxa"/>
          </w:tcPr>
          <w:p w:rsidR="00677C1E" w:rsidRDefault="00677C1E" w:rsidP="00CE24F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3219" w:type="dxa"/>
          </w:tcPr>
          <w:p w:rsidR="00677C1E" w:rsidRDefault="00677C1E" w:rsidP="00CE24F8">
            <w:pPr>
              <w:pStyle w:val="TableParagraph"/>
              <w:tabs>
                <w:tab w:val="left" w:pos="1847"/>
              </w:tabs>
              <w:spacing w:before="179"/>
              <w:ind w:left="83"/>
              <w:rPr>
                <w:sz w:val="24"/>
              </w:rPr>
            </w:pPr>
            <w:r>
              <w:rPr>
                <w:sz w:val="24"/>
              </w:rPr>
              <w:t>ОРУ.</w:t>
            </w:r>
            <w:r w:rsidR="009A28FD">
              <w:rPr>
                <w:sz w:val="24"/>
              </w:rPr>
              <w:t xml:space="preserve"> </w:t>
            </w:r>
            <w:r>
              <w:rPr>
                <w:sz w:val="24"/>
              </w:rPr>
              <w:t>Игры: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«Пятнашки»,</w:t>
            </w:r>
          </w:p>
          <w:p w:rsidR="00677C1E" w:rsidRDefault="00677C1E" w:rsidP="00CE24F8">
            <w:pPr>
              <w:pStyle w:val="TableParagraph"/>
              <w:spacing w:before="24"/>
              <w:ind w:left="83"/>
              <w:rPr>
                <w:sz w:val="24"/>
              </w:rPr>
            </w:pPr>
            <w:r>
              <w:rPr>
                <w:sz w:val="24"/>
              </w:rPr>
              <w:t>«Два</w:t>
            </w:r>
            <w:r w:rsidR="009A28FD">
              <w:rPr>
                <w:sz w:val="24"/>
              </w:rPr>
              <w:t xml:space="preserve"> </w:t>
            </w:r>
            <w:r>
              <w:rPr>
                <w:sz w:val="24"/>
              </w:rPr>
              <w:t>мороза».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Эстафеты.</w:t>
            </w:r>
          </w:p>
        </w:tc>
        <w:tc>
          <w:tcPr>
            <w:tcW w:w="732" w:type="dxa"/>
          </w:tcPr>
          <w:p w:rsidR="00677C1E" w:rsidRDefault="00677C1E" w:rsidP="00CE24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77C1E" w:rsidRDefault="00677C1E" w:rsidP="00CE24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77C1E" w:rsidRDefault="00677C1E" w:rsidP="00CE24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7" w:type="dxa"/>
          </w:tcPr>
          <w:p w:rsidR="00677C1E" w:rsidRDefault="00677C1E" w:rsidP="00CE24F8">
            <w:pPr>
              <w:pStyle w:val="TableParagraph"/>
              <w:ind w:left="94"/>
              <w:rPr>
                <w:sz w:val="24"/>
              </w:rPr>
            </w:pPr>
            <w:r>
              <w:rPr>
                <w:sz w:val="24"/>
              </w:rPr>
              <w:t>20.01.2023</w:t>
            </w:r>
          </w:p>
        </w:tc>
        <w:tc>
          <w:tcPr>
            <w:tcW w:w="1573" w:type="dxa"/>
          </w:tcPr>
          <w:p w:rsidR="00677C1E" w:rsidRDefault="00677C1E" w:rsidP="00CE24F8">
            <w:pPr>
              <w:pStyle w:val="TableParagraph"/>
              <w:spacing w:before="179" w:line="261" w:lineRule="auto"/>
              <w:ind w:right="4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77C1E" w:rsidTr="00CE24F8">
        <w:trPr>
          <w:trHeight w:val="1235"/>
        </w:trPr>
        <w:tc>
          <w:tcPr>
            <w:tcW w:w="504" w:type="dxa"/>
          </w:tcPr>
          <w:p w:rsidR="00677C1E" w:rsidRDefault="00677C1E" w:rsidP="00CE24F8">
            <w:pPr>
              <w:pStyle w:val="TableParagraph"/>
              <w:spacing w:before="66"/>
              <w:ind w:left="83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3219" w:type="dxa"/>
          </w:tcPr>
          <w:p w:rsidR="00677C1E" w:rsidRDefault="00677C1E" w:rsidP="00CE24F8">
            <w:pPr>
              <w:pStyle w:val="TableParagraph"/>
              <w:spacing w:before="68"/>
              <w:ind w:left="83"/>
              <w:rPr>
                <w:sz w:val="24"/>
              </w:rPr>
            </w:pPr>
            <w:r>
              <w:rPr>
                <w:sz w:val="24"/>
              </w:rPr>
              <w:t>ОРУ.</w:t>
            </w:r>
            <w:r w:rsidR="009A28FD">
              <w:rPr>
                <w:sz w:val="24"/>
              </w:rPr>
              <w:t xml:space="preserve"> </w:t>
            </w:r>
            <w:r>
              <w:rPr>
                <w:sz w:val="24"/>
              </w:rPr>
              <w:t>Игры: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«Капитаны»,</w:t>
            </w:r>
          </w:p>
          <w:p w:rsidR="00677C1E" w:rsidRDefault="00677C1E" w:rsidP="00CE24F8">
            <w:pPr>
              <w:pStyle w:val="TableParagraph"/>
              <w:spacing w:before="11" w:line="430" w:lineRule="exact"/>
              <w:ind w:left="83"/>
              <w:rPr>
                <w:sz w:val="24"/>
              </w:rPr>
            </w:pPr>
            <w:r>
              <w:rPr>
                <w:spacing w:val="-1"/>
                <w:sz w:val="24"/>
              </w:rPr>
              <w:t>«Попрыгунчики-воробушки».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Эстафеты.</w:t>
            </w:r>
          </w:p>
        </w:tc>
        <w:tc>
          <w:tcPr>
            <w:tcW w:w="732" w:type="dxa"/>
          </w:tcPr>
          <w:p w:rsidR="00677C1E" w:rsidRDefault="00677C1E" w:rsidP="00CE24F8">
            <w:pPr>
              <w:pStyle w:val="TableParagraph"/>
              <w:spacing w:before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77C1E" w:rsidRDefault="00677C1E" w:rsidP="00CE24F8">
            <w:pPr>
              <w:pStyle w:val="TableParagraph"/>
              <w:spacing w:before="6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77C1E" w:rsidRDefault="00677C1E" w:rsidP="00CE24F8">
            <w:pPr>
              <w:pStyle w:val="TableParagraph"/>
              <w:spacing w:before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7" w:type="dxa"/>
          </w:tcPr>
          <w:p w:rsidR="00677C1E" w:rsidRDefault="00677C1E" w:rsidP="00CE24F8">
            <w:pPr>
              <w:pStyle w:val="TableParagraph"/>
              <w:spacing w:before="66"/>
              <w:ind w:left="94"/>
              <w:rPr>
                <w:sz w:val="24"/>
              </w:rPr>
            </w:pPr>
            <w:r>
              <w:rPr>
                <w:sz w:val="24"/>
              </w:rPr>
              <w:t>23.01.2023</w:t>
            </w:r>
          </w:p>
        </w:tc>
        <w:tc>
          <w:tcPr>
            <w:tcW w:w="1573" w:type="dxa"/>
          </w:tcPr>
          <w:p w:rsidR="00677C1E" w:rsidRDefault="00677C1E" w:rsidP="00CE24F8">
            <w:pPr>
              <w:pStyle w:val="TableParagraph"/>
              <w:spacing w:before="66" w:line="259" w:lineRule="auto"/>
              <w:ind w:right="4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77C1E" w:rsidTr="00CE24F8">
        <w:trPr>
          <w:trHeight w:val="1569"/>
        </w:trPr>
        <w:tc>
          <w:tcPr>
            <w:tcW w:w="504" w:type="dxa"/>
          </w:tcPr>
          <w:p w:rsidR="00677C1E" w:rsidRDefault="00677C1E" w:rsidP="00CE24F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3219" w:type="dxa"/>
          </w:tcPr>
          <w:p w:rsidR="00677C1E" w:rsidRDefault="00677C1E" w:rsidP="00CE24F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ОРУ</w:t>
            </w:r>
            <w:r w:rsidR="009A28FD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9A28FD">
              <w:rPr>
                <w:sz w:val="24"/>
              </w:rPr>
              <w:t xml:space="preserve"> </w:t>
            </w:r>
            <w:r>
              <w:rPr>
                <w:sz w:val="24"/>
              </w:rPr>
              <w:t>движении.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Игры:</w:t>
            </w:r>
          </w:p>
          <w:p w:rsidR="00677C1E" w:rsidRDefault="00677C1E" w:rsidP="00CE24F8">
            <w:pPr>
              <w:pStyle w:val="TableParagraph"/>
              <w:spacing w:before="149"/>
              <w:ind w:left="83"/>
              <w:rPr>
                <w:sz w:val="24"/>
              </w:rPr>
            </w:pPr>
            <w:r>
              <w:rPr>
                <w:sz w:val="24"/>
              </w:rPr>
              <w:t>«Прыгающие</w:t>
            </w:r>
            <w:r w:rsidR="009A28FD">
              <w:rPr>
                <w:sz w:val="24"/>
              </w:rPr>
              <w:t xml:space="preserve"> </w:t>
            </w:r>
            <w:r>
              <w:rPr>
                <w:sz w:val="24"/>
              </w:rPr>
              <w:t>воробушки»,</w:t>
            </w:r>
          </w:p>
          <w:p w:rsidR="00677C1E" w:rsidRDefault="00677C1E" w:rsidP="00CE24F8">
            <w:pPr>
              <w:pStyle w:val="TableParagraph"/>
              <w:spacing w:before="156"/>
              <w:ind w:left="83"/>
              <w:rPr>
                <w:sz w:val="24"/>
              </w:rPr>
            </w:pPr>
            <w:r>
              <w:rPr>
                <w:sz w:val="24"/>
              </w:rPr>
              <w:t>«Зайцы</w:t>
            </w:r>
            <w:r w:rsidR="009A28FD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9A28FD">
              <w:rPr>
                <w:sz w:val="24"/>
              </w:rPr>
              <w:t xml:space="preserve"> </w:t>
            </w:r>
            <w:r>
              <w:rPr>
                <w:sz w:val="24"/>
              </w:rPr>
              <w:t>огороде».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Эстафеты.</w:t>
            </w:r>
          </w:p>
        </w:tc>
        <w:tc>
          <w:tcPr>
            <w:tcW w:w="732" w:type="dxa"/>
          </w:tcPr>
          <w:p w:rsidR="00677C1E" w:rsidRDefault="00677C1E" w:rsidP="00CE24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77C1E" w:rsidRDefault="00677C1E" w:rsidP="00CE24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77C1E" w:rsidRDefault="00677C1E" w:rsidP="00CE24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7" w:type="dxa"/>
          </w:tcPr>
          <w:p w:rsidR="00677C1E" w:rsidRDefault="00677C1E" w:rsidP="00CE24F8">
            <w:pPr>
              <w:pStyle w:val="TableParagraph"/>
              <w:ind w:left="94"/>
              <w:rPr>
                <w:sz w:val="24"/>
              </w:rPr>
            </w:pPr>
            <w:r>
              <w:rPr>
                <w:sz w:val="24"/>
              </w:rPr>
              <w:t>27.01.2023</w:t>
            </w:r>
          </w:p>
        </w:tc>
        <w:tc>
          <w:tcPr>
            <w:tcW w:w="1573" w:type="dxa"/>
          </w:tcPr>
          <w:p w:rsidR="00677C1E" w:rsidRDefault="00677C1E" w:rsidP="00CE24F8">
            <w:pPr>
              <w:pStyle w:val="TableParagraph"/>
              <w:spacing w:line="259" w:lineRule="auto"/>
              <w:ind w:right="4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77C1E" w:rsidTr="00CE24F8">
        <w:trPr>
          <w:trHeight w:val="1905"/>
        </w:trPr>
        <w:tc>
          <w:tcPr>
            <w:tcW w:w="504" w:type="dxa"/>
          </w:tcPr>
          <w:p w:rsidR="00677C1E" w:rsidRDefault="00677C1E" w:rsidP="00CE24F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3219" w:type="dxa"/>
          </w:tcPr>
          <w:p w:rsidR="00677C1E" w:rsidRDefault="00677C1E" w:rsidP="00CE24F8">
            <w:pPr>
              <w:pStyle w:val="TableParagraph"/>
              <w:spacing w:before="8"/>
              <w:ind w:left="0"/>
              <w:rPr>
                <w:b/>
                <w:sz w:val="20"/>
              </w:rPr>
            </w:pPr>
          </w:p>
          <w:p w:rsidR="00677C1E" w:rsidRDefault="00677C1E" w:rsidP="00CE24F8">
            <w:pPr>
              <w:pStyle w:val="TableParagraph"/>
              <w:spacing w:before="1"/>
              <w:ind w:left="83"/>
              <w:rPr>
                <w:sz w:val="24"/>
              </w:rPr>
            </w:pPr>
            <w:r>
              <w:rPr>
                <w:sz w:val="24"/>
              </w:rPr>
              <w:t>ОРУ</w:t>
            </w:r>
            <w:r w:rsidR="009A28FD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9A28FD">
              <w:rPr>
                <w:sz w:val="24"/>
              </w:rPr>
              <w:t xml:space="preserve"> </w:t>
            </w:r>
            <w:r>
              <w:rPr>
                <w:sz w:val="24"/>
              </w:rPr>
              <w:t>движении.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Игры:</w:t>
            </w:r>
          </w:p>
          <w:p w:rsidR="00677C1E" w:rsidRDefault="00677C1E" w:rsidP="00CE24F8">
            <w:pPr>
              <w:pStyle w:val="TableParagraph"/>
              <w:spacing w:before="21" w:line="259" w:lineRule="auto"/>
              <w:ind w:left="83" w:right="361"/>
              <w:rPr>
                <w:sz w:val="24"/>
              </w:rPr>
            </w:pPr>
            <w:r>
              <w:rPr>
                <w:sz w:val="24"/>
              </w:rPr>
              <w:t>«Точный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расчет»,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«Лисы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куры».</w:t>
            </w:r>
            <w:r w:rsidR="009A28FD">
              <w:rPr>
                <w:sz w:val="24"/>
              </w:rPr>
              <w:t xml:space="preserve"> </w:t>
            </w:r>
            <w:r>
              <w:rPr>
                <w:sz w:val="24"/>
              </w:rPr>
              <w:t>Эстафеты.</w:t>
            </w:r>
            <w:r w:rsidR="009A28FD">
              <w:rPr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скоростно-силовых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способностей.</w:t>
            </w:r>
          </w:p>
        </w:tc>
        <w:tc>
          <w:tcPr>
            <w:tcW w:w="732" w:type="dxa"/>
          </w:tcPr>
          <w:p w:rsidR="00677C1E" w:rsidRDefault="00677C1E" w:rsidP="00CE24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77C1E" w:rsidRDefault="00677C1E" w:rsidP="00CE24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77C1E" w:rsidRDefault="00677C1E" w:rsidP="00CE24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7" w:type="dxa"/>
          </w:tcPr>
          <w:p w:rsidR="00677C1E" w:rsidRDefault="00677C1E" w:rsidP="00CE24F8">
            <w:pPr>
              <w:pStyle w:val="TableParagraph"/>
              <w:ind w:left="94"/>
              <w:rPr>
                <w:sz w:val="24"/>
              </w:rPr>
            </w:pPr>
            <w:r>
              <w:rPr>
                <w:sz w:val="24"/>
              </w:rPr>
              <w:t>30.01.2023</w:t>
            </w:r>
          </w:p>
        </w:tc>
        <w:tc>
          <w:tcPr>
            <w:tcW w:w="1573" w:type="dxa"/>
          </w:tcPr>
          <w:p w:rsidR="00677C1E" w:rsidRDefault="00677C1E" w:rsidP="00CE24F8">
            <w:pPr>
              <w:pStyle w:val="TableParagraph"/>
              <w:spacing w:line="259" w:lineRule="auto"/>
              <w:ind w:right="4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77C1E" w:rsidTr="00CE24F8">
        <w:trPr>
          <w:trHeight w:val="1235"/>
        </w:trPr>
        <w:tc>
          <w:tcPr>
            <w:tcW w:w="504" w:type="dxa"/>
          </w:tcPr>
          <w:p w:rsidR="00677C1E" w:rsidRDefault="00677C1E" w:rsidP="00CE24F8">
            <w:pPr>
              <w:pStyle w:val="TableParagraph"/>
              <w:spacing w:before="66"/>
              <w:ind w:left="83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3219" w:type="dxa"/>
          </w:tcPr>
          <w:p w:rsidR="00677C1E" w:rsidRDefault="00677C1E" w:rsidP="00CE24F8">
            <w:pPr>
              <w:pStyle w:val="TableParagraph"/>
              <w:spacing w:before="200" w:line="259" w:lineRule="auto"/>
              <w:ind w:left="83" w:right="190"/>
              <w:rPr>
                <w:sz w:val="24"/>
              </w:rPr>
            </w:pPr>
            <w:r>
              <w:rPr>
                <w:sz w:val="24"/>
              </w:rPr>
              <w:t>ОРУ. Игры: «Птица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клетке»,</w:t>
            </w:r>
            <w:r w:rsidR="009A28FD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«Салки</w:t>
            </w:r>
            <w:r w:rsidR="009A28FD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 w:rsidR="009A28FD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ноге».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Эстафеты.</w:t>
            </w:r>
          </w:p>
        </w:tc>
        <w:tc>
          <w:tcPr>
            <w:tcW w:w="732" w:type="dxa"/>
          </w:tcPr>
          <w:p w:rsidR="00677C1E" w:rsidRDefault="00677C1E" w:rsidP="00CE24F8">
            <w:pPr>
              <w:pStyle w:val="TableParagraph"/>
              <w:spacing w:before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77C1E" w:rsidRDefault="00677C1E" w:rsidP="00CE24F8">
            <w:pPr>
              <w:pStyle w:val="TableParagraph"/>
              <w:spacing w:before="6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77C1E" w:rsidRDefault="00677C1E" w:rsidP="00CE24F8">
            <w:pPr>
              <w:pStyle w:val="TableParagraph"/>
              <w:spacing w:before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7" w:type="dxa"/>
          </w:tcPr>
          <w:p w:rsidR="00677C1E" w:rsidRDefault="00677C1E" w:rsidP="00CE24F8">
            <w:pPr>
              <w:pStyle w:val="TableParagraph"/>
              <w:spacing w:before="66"/>
              <w:ind w:left="94"/>
              <w:rPr>
                <w:sz w:val="24"/>
              </w:rPr>
            </w:pPr>
            <w:r>
              <w:rPr>
                <w:sz w:val="24"/>
              </w:rPr>
              <w:t>3.02.2023</w:t>
            </w:r>
          </w:p>
        </w:tc>
        <w:tc>
          <w:tcPr>
            <w:tcW w:w="1573" w:type="dxa"/>
          </w:tcPr>
          <w:p w:rsidR="00677C1E" w:rsidRDefault="00677C1E" w:rsidP="00CE24F8">
            <w:pPr>
              <w:pStyle w:val="TableParagraph"/>
              <w:spacing w:before="66" w:line="259" w:lineRule="auto"/>
              <w:ind w:right="4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77C1E" w:rsidTr="00CE24F8">
        <w:trPr>
          <w:trHeight w:val="1233"/>
        </w:trPr>
        <w:tc>
          <w:tcPr>
            <w:tcW w:w="504" w:type="dxa"/>
          </w:tcPr>
          <w:p w:rsidR="00677C1E" w:rsidRDefault="00677C1E" w:rsidP="00CE24F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3219" w:type="dxa"/>
          </w:tcPr>
          <w:p w:rsidR="00677C1E" w:rsidRDefault="00677C1E" w:rsidP="00CE24F8">
            <w:pPr>
              <w:pStyle w:val="TableParagraph"/>
              <w:tabs>
                <w:tab w:val="left" w:pos="2042"/>
              </w:tabs>
              <w:spacing w:before="201"/>
              <w:ind w:left="83"/>
              <w:rPr>
                <w:sz w:val="24"/>
              </w:rPr>
            </w:pPr>
            <w:r>
              <w:rPr>
                <w:sz w:val="24"/>
              </w:rPr>
              <w:t>ОРУ</w:t>
            </w:r>
            <w:r w:rsidR="009A28FD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9A28FD">
              <w:rPr>
                <w:sz w:val="24"/>
              </w:rPr>
              <w:t xml:space="preserve"> </w:t>
            </w:r>
            <w:r>
              <w:rPr>
                <w:sz w:val="24"/>
              </w:rPr>
              <w:t>движении.</w:t>
            </w:r>
            <w:r>
              <w:rPr>
                <w:sz w:val="24"/>
              </w:rPr>
              <w:tab/>
              <w:t>Игры:</w:t>
            </w:r>
          </w:p>
          <w:p w:rsidR="00677C1E" w:rsidRDefault="00677C1E" w:rsidP="00CE24F8">
            <w:pPr>
              <w:pStyle w:val="TableParagraph"/>
              <w:spacing w:before="21" w:line="259" w:lineRule="auto"/>
              <w:ind w:left="83"/>
              <w:rPr>
                <w:sz w:val="24"/>
              </w:rPr>
            </w:pPr>
            <w:r>
              <w:rPr>
                <w:spacing w:val="-1"/>
                <w:sz w:val="24"/>
              </w:rPr>
              <w:t>«Точный</w:t>
            </w:r>
            <w:r w:rsidR="009A28FD"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расчет»</w:t>
            </w:r>
            <w:proofErr w:type="gramStart"/>
            <w:r>
              <w:rPr>
                <w:spacing w:val="-1"/>
                <w:sz w:val="24"/>
              </w:rPr>
              <w:t>,«</w:t>
            </w:r>
            <w:proofErr w:type="gramEnd"/>
            <w:r>
              <w:rPr>
                <w:spacing w:val="-1"/>
                <w:sz w:val="24"/>
              </w:rPr>
              <w:t>Лисы</w:t>
            </w:r>
            <w:proofErr w:type="spellEnd"/>
            <w:r w:rsidR="009A28FD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куры».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Эстафеты.</w:t>
            </w:r>
          </w:p>
        </w:tc>
        <w:tc>
          <w:tcPr>
            <w:tcW w:w="732" w:type="dxa"/>
          </w:tcPr>
          <w:p w:rsidR="00677C1E" w:rsidRDefault="00677C1E" w:rsidP="00CE24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77C1E" w:rsidRDefault="00677C1E" w:rsidP="00CE24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77C1E" w:rsidRDefault="00677C1E" w:rsidP="00CE24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7" w:type="dxa"/>
          </w:tcPr>
          <w:p w:rsidR="00677C1E" w:rsidRDefault="00677C1E" w:rsidP="00CE24F8">
            <w:pPr>
              <w:pStyle w:val="TableParagraph"/>
              <w:ind w:left="94"/>
              <w:rPr>
                <w:sz w:val="24"/>
              </w:rPr>
            </w:pPr>
            <w:r>
              <w:rPr>
                <w:sz w:val="24"/>
              </w:rPr>
              <w:t>6.02.2023</w:t>
            </w:r>
          </w:p>
        </w:tc>
        <w:tc>
          <w:tcPr>
            <w:tcW w:w="1573" w:type="dxa"/>
          </w:tcPr>
          <w:p w:rsidR="00677C1E" w:rsidRDefault="00677C1E" w:rsidP="00CE24F8">
            <w:pPr>
              <w:pStyle w:val="TableParagraph"/>
              <w:spacing w:line="259" w:lineRule="auto"/>
              <w:ind w:right="4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77C1E" w:rsidTr="00CE24F8">
        <w:trPr>
          <w:trHeight w:val="899"/>
        </w:trPr>
        <w:tc>
          <w:tcPr>
            <w:tcW w:w="504" w:type="dxa"/>
          </w:tcPr>
          <w:p w:rsidR="00677C1E" w:rsidRDefault="00677C1E" w:rsidP="00CE24F8">
            <w:pPr>
              <w:pStyle w:val="TableParagraph"/>
              <w:spacing w:before="66"/>
              <w:ind w:left="83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3219" w:type="dxa"/>
          </w:tcPr>
          <w:p w:rsidR="00677C1E" w:rsidRDefault="00677C1E" w:rsidP="00CE24F8">
            <w:pPr>
              <w:pStyle w:val="TableParagraph"/>
              <w:spacing w:before="25" w:line="406" w:lineRule="exact"/>
              <w:ind w:left="83" w:right="346"/>
              <w:rPr>
                <w:sz w:val="24"/>
              </w:rPr>
            </w:pPr>
            <w:r>
              <w:rPr>
                <w:sz w:val="24"/>
              </w:rPr>
              <w:t>Бросок</w:t>
            </w:r>
            <w:r w:rsidR="009A28FD">
              <w:rPr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 w:rsidR="009A28FD">
              <w:rPr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  <w:r w:rsidR="009A28FD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9A28FD">
              <w:rPr>
                <w:sz w:val="24"/>
              </w:rPr>
              <w:t xml:space="preserve"> </w:t>
            </w:r>
            <w:r>
              <w:rPr>
                <w:sz w:val="24"/>
              </w:rPr>
              <w:t>месте.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Ловля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ОРУ.</w:t>
            </w:r>
          </w:p>
        </w:tc>
        <w:tc>
          <w:tcPr>
            <w:tcW w:w="732" w:type="dxa"/>
          </w:tcPr>
          <w:p w:rsidR="00677C1E" w:rsidRDefault="00677C1E" w:rsidP="00CE24F8">
            <w:pPr>
              <w:pStyle w:val="TableParagraph"/>
              <w:spacing w:before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77C1E" w:rsidRDefault="00677C1E" w:rsidP="00CE24F8">
            <w:pPr>
              <w:pStyle w:val="TableParagraph"/>
              <w:spacing w:before="6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77C1E" w:rsidRDefault="00677C1E" w:rsidP="00CE24F8">
            <w:pPr>
              <w:pStyle w:val="TableParagraph"/>
              <w:spacing w:before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7" w:type="dxa"/>
          </w:tcPr>
          <w:p w:rsidR="00677C1E" w:rsidRDefault="00677C1E" w:rsidP="00CE24F8">
            <w:pPr>
              <w:pStyle w:val="TableParagraph"/>
              <w:spacing w:before="66"/>
              <w:ind w:left="94"/>
              <w:rPr>
                <w:sz w:val="24"/>
              </w:rPr>
            </w:pPr>
            <w:r>
              <w:rPr>
                <w:sz w:val="24"/>
              </w:rPr>
              <w:t>10.02.2023</w:t>
            </w:r>
          </w:p>
        </w:tc>
        <w:tc>
          <w:tcPr>
            <w:tcW w:w="1573" w:type="dxa"/>
          </w:tcPr>
          <w:p w:rsidR="00677C1E" w:rsidRDefault="00677C1E" w:rsidP="00CE24F8">
            <w:pPr>
              <w:pStyle w:val="TableParagraph"/>
              <w:spacing w:before="181" w:line="259" w:lineRule="auto"/>
              <w:ind w:right="4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677C1E" w:rsidRDefault="00677C1E" w:rsidP="00677C1E">
      <w:pPr>
        <w:spacing w:line="259" w:lineRule="auto"/>
        <w:rPr>
          <w:sz w:val="24"/>
        </w:rPr>
        <w:sectPr w:rsidR="00677C1E">
          <w:pgSz w:w="11900" w:h="16850"/>
          <w:pgMar w:top="560" w:right="56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19"/>
        <w:gridCol w:w="732"/>
        <w:gridCol w:w="1620"/>
        <w:gridCol w:w="1668"/>
        <w:gridCol w:w="1237"/>
        <w:gridCol w:w="1573"/>
      </w:tblGrid>
      <w:tr w:rsidR="00677C1E" w:rsidTr="00CE24F8">
        <w:trPr>
          <w:trHeight w:val="1576"/>
        </w:trPr>
        <w:tc>
          <w:tcPr>
            <w:tcW w:w="504" w:type="dxa"/>
          </w:tcPr>
          <w:p w:rsidR="00677C1E" w:rsidRDefault="00677C1E" w:rsidP="00CE24F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lastRenderedPageBreak/>
              <w:t>43.</w:t>
            </w:r>
          </w:p>
        </w:tc>
        <w:tc>
          <w:tcPr>
            <w:tcW w:w="3219" w:type="dxa"/>
          </w:tcPr>
          <w:p w:rsidR="00677C1E" w:rsidRDefault="00677C1E" w:rsidP="009A28FD">
            <w:pPr>
              <w:pStyle w:val="TableParagraph"/>
              <w:spacing w:line="352" w:lineRule="auto"/>
              <w:ind w:left="83" w:right="150"/>
              <w:rPr>
                <w:sz w:val="24"/>
              </w:rPr>
            </w:pPr>
            <w:r>
              <w:rPr>
                <w:sz w:val="24"/>
              </w:rPr>
              <w:t>Бросок</w:t>
            </w:r>
            <w:r w:rsidR="009A28FD">
              <w:rPr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 w:rsidR="009A28FD">
              <w:rPr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  <w:r w:rsidR="009A28FD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9A28FD">
              <w:rPr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 w:rsidR="009A28FD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щит. Ловля мяча на месте.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 w:rsidR="009A28FD">
              <w:rPr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 w:rsidR="009A28FD">
              <w:rPr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  <w:r w:rsidR="009A28FD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 w:rsidR="009A28FD">
              <w:rPr>
                <w:sz w:val="24"/>
              </w:rPr>
              <w:t xml:space="preserve">месте. </w:t>
            </w:r>
            <w:r>
              <w:rPr>
                <w:sz w:val="24"/>
              </w:rPr>
              <w:t>ОРУ.</w:t>
            </w:r>
          </w:p>
        </w:tc>
        <w:tc>
          <w:tcPr>
            <w:tcW w:w="732" w:type="dxa"/>
          </w:tcPr>
          <w:p w:rsidR="00677C1E" w:rsidRDefault="00677C1E" w:rsidP="00CE24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77C1E" w:rsidRDefault="00677C1E" w:rsidP="00CE24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77C1E" w:rsidRDefault="00677C1E" w:rsidP="00CE24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7" w:type="dxa"/>
          </w:tcPr>
          <w:p w:rsidR="00677C1E" w:rsidRDefault="00677C1E" w:rsidP="00CE24F8">
            <w:pPr>
              <w:pStyle w:val="TableParagraph"/>
              <w:ind w:left="94"/>
              <w:rPr>
                <w:sz w:val="24"/>
              </w:rPr>
            </w:pPr>
            <w:r>
              <w:rPr>
                <w:sz w:val="24"/>
              </w:rPr>
              <w:t>13.02.2023</w:t>
            </w:r>
          </w:p>
        </w:tc>
        <w:tc>
          <w:tcPr>
            <w:tcW w:w="1573" w:type="dxa"/>
          </w:tcPr>
          <w:p w:rsidR="00677C1E" w:rsidRDefault="00677C1E" w:rsidP="00CE24F8">
            <w:pPr>
              <w:pStyle w:val="TableParagraph"/>
              <w:spacing w:line="259" w:lineRule="auto"/>
              <w:ind w:right="4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77C1E" w:rsidTr="00CE24F8">
        <w:trPr>
          <w:trHeight w:val="1576"/>
        </w:trPr>
        <w:tc>
          <w:tcPr>
            <w:tcW w:w="504" w:type="dxa"/>
          </w:tcPr>
          <w:p w:rsidR="00677C1E" w:rsidRDefault="00677C1E" w:rsidP="00CE24F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3219" w:type="dxa"/>
          </w:tcPr>
          <w:p w:rsidR="00677C1E" w:rsidRDefault="00677C1E" w:rsidP="009A28FD">
            <w:pPr>
              <w:pStyle w:val="TableParagraph"/>
              <w:spacing w:line="350" w:lineRule="auto"/>
              <w:ind w:left="83" w:right="150"/>
              <w:rPr>
                <w:sz w:val="24"/>
              </w:rPr>
            </w:pPr>
            <w:r>
              <w:rPr>
                <w:sz w:val="24"/>
              </w:rPr>
              <w:t>Бросок</w:t>
            </w:r>
            <w:r w:rsidR="009A28FD">
              <w:rPr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 w:rsidR="009A28FD">
              <w:rPr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  <w:r w:rsidR="009A28FD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9A28FD">
              <w:rPr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 w:rsidR="009A28FD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щит. Ловля мяча на месте.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 w:rsidR="009A28FD">
              <w:rPr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 w:rsidR="009A28FD">
              <w:rPr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  <w:r w:rsidR="009A28FD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 w:rsidR="009A28FD">
              <w:rPr>
                <w:sz w:val="24"/>
              </w:rPr>
              <w:t xml:space="preserve">месте. </w:t>
            </w:r>
            <w:r>
              <w:rPr>
                <w:sz w:val="24"/>
              </w:rPr>
              <w:t>ОРУ.</w:t>
            </w:r>
          </w:p>
        </w:tc>
        <w:tc>
          <w:tcPr>
            <w:tcW w:w="732" w:type="dxa"/>
          </w:tcPr>
          <w:p w:rsidR="00677C1E" w:rsidRDefault="00677C1E" w:rsidP="00CE24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77C1E" w:rsidRDefault="00677C1E" w:rsidP="00CE24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77C1E" w:rsidRDefault="00677C1E" w:rsidP="00CE24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7" w:type="dxa"/>
          </w:tcPr>
          <w:p w:rsidR="00677C1E" w:rsidRDefault="00677C1E" w:rsidP="00CE24F8">
            <w:pPr>
              <w:pStyle w:val="TableParagraph"/>
              <w:ind w:left="94"/>
              <w:rPr>
                <w:sz w:val="24"/>
              </w:rPr>
            </w:pPr>
            <w:r>
              <w:rPr>
                <w:sz w:val="24"/>
              </w:rPr>
              <w:t>17.02.2023</w:t>
            </w:r>
          </w:p>
        </w:tc>
        <w:tc>
          <w:tcPr>
            <w:tcW w:w="1573" w:type="dxa"/>
          </w:tcPr>
          <w:p w:rsidR="00677C1E" w:rsidRDefault="00677C1E" w:rsidP="00CE24F8">
            <w:pPr>
              <w:pStyle w:val="TableParagraph"/>
              <w:spacing w:line="259" w:lineRule="auto"/>
              <w:ind w:right="4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77C1E" w:rsidTr="00CE24F8">
        <w:trPr>
          <w:trHeight w:val="1573"/>
        </w:trPr>
        <w:tc>
          <w:tcPr>
            <w:tcW w:w="504" w:type="dxa"/>
          </w:tcPr>
          <w:p w:rsidR="00677C1E" w:rsidRDefault="00677C1E" w:rsidP="00CE24F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3219" w:type="dxa"/>
          </w:tcPr>
          <w:p w:rsidR="00677C1E" w:rsidRDefault="009A28FD" w:rsidP="009A28FD">
            <w:pPr>
              <w:pStyle w:val="TableParagraph"/>
              <w:spacing w:line="350" w:lineRule="auto"/>
              <w:ind w:left="83" w:right="150"/>
              <w:rPr>
                <w:sz w:val="24"/>
              </w:rPr>
            </w:pPr>
            <w:r>
              <w:rPr>
                <w:sz w:val="24"/>
              </w:rPr>
              <w:t>Бросок мяча снизу на месте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щит. </w:t>
            </w:r>
            <w:r w:rsidR="00677C1E">
              <w:rPr>
                <w:sz w:val="24"/>
              </w:rPr>
              <w:t>Ловля мяча на месте.</w:t>
            </w:r>
            <w:r w:rsidR="00677C1E">
              <w:rPr>
                <w:spacing w:val="1"/>
                <w:sz w:val="24"/>
              </w:rPr>
              <w:t xml:space="preserve"> </w:t>
            </w:r>
            <w:r w:rsidR="00677C1E">
              <w:rPr>
                <w:sz w:val="24"/>
              </w:rPr>
              <w:t>Передача</w:t>
            </w:r>
            <w:r>
              <w:rPr>
                <w:sz w:val="24"/>
              </w:rPr>
              <w:t xml:space="preserve"> </w:t>
            </w:r>
            <w:r w:rsidR="00677C1E">
              <w:rPr>
                <w:sz w:val="24"/>
              </w:rPr>
              <w:t>мяча</w:t>
            </w:r>
            <w:r>
              <w:rPr>
                <w:sz w:val="24"/>
              </w:rPr>
              <w:t xml:space="preserve"> </w:t>
            </w:r>
            <w:r w:rsidR="00677C1E">
              <w:rPr>
                <w:sz w:val="24"/>
              </w:rPr>
              <w:t>снизу</w:t>
            </w:r>
            <w:r>
              <w:rPr>
                <w:sz w:val="24"/>
              </w:rPr>
              <w:t xml:space="preserve"> </w:t>
            </w:r>
            <w:r w:rsidR="00677C1E">
              <w:rPr>
                <w:sz w:val="24"/>
              </w:rPr>
              <w:t>на</w:t>
            </w:r>
            <w:r w:rsidR="00677C1E"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месте. </w:t>
            </w:r>
            <w:r w:rsidR="00677C1E">
              <w:rPr>
                <w:sz w:val="24"/>
              </w:rPr>
              <w:t>ОРУ.</w:t>
            </w:r>
          </w:p>
        </w:tc>
        <w:tc>
          <w:tcPr>
            <w:tcW w:w="732" w:type="dxa"/>
          </w:tcPr>
          <w:p w:rsidR="00677C1E" w:rsidRDefault="00677C1E" w:rsidP="00CE24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77C1E" w:rsidRDefault="00677C1E" w:rsidP="00CE24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77C1E" w:rsidRDefault="00677C1E" w:rsidP="00CE24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7" w:type="dxa"/>
          </w:tcPr>
          <w:p w:rsidR="00677C1E" w:rsidRDefault="00677C1E" w:rsidP="00CE24F8">
            <w:pPr>
              <w:pStyle w:val="TableParagraph"/>
              <w:ind w:left="94"/>
              <w:rPr>
                <w:sz w:val="24"/>
              </w:rPr>
            </w:pPr>
            <w:r>
              <w:rPr>
                <w:sz w:val="24"/>
              </w:rPr>
              <w:t>27.02.2023</w:t>
            </w:r>
          </w:p>
        </w:tc>
        <w:tc>
          <w:tcPr>
            <w:tcW w:w="1573" w:type="dxa"/>
          </w:tcPr>
          <w:p w:rsidR="00677C1E" w:rsidRDefault="00677C1E" w:rsidP="00CE24F8">
            <w:pPr>
              <w:pStyle w:val="TableParagraph"/>
              <w:spacing w:line="259" w:lineRule="auto"/>
              <w:ind w:right="4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77C1E" w:rsidRPr="009A28FD" w:rsidTr="00CE24F8">
        <w:trPr>
          <w:trHeight w:val="1576"/>
        </w:trPr>
        <w:tc>
          <w:tcPr>
            <w:tcW w:w="504" w:type="dxa"/>
          </w:tcPr>
          <w:p w:rsidR="00677C1E" w:rsidRDefault="00677C1E" w:rsidP="00CE24F8">
            <w:pPr>
              <w:pStyle w:val="TableParagraph"/>
              <w:spacing w:before="66"/>
              <w:ind w:left="83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3219" w:type="dxa"/>
          </w:tcPr>
          <w:p w:rsidR="00677C1E" w:rsidRDefault="009A28FD" w:rsidP="009A28FD">
            <w:pPr>
              <w:pStyle w:val="TableParagraph"/>
              <w:spacing w:before="66" w:line="350" w:lineRule="auto"/>
              <w:ind w:left="83" w:right="150"/>
              <w:rPr>
                <w:sz w:val="24"/>
              </w:rPr>
            </w:pPr>
            <w:r>
              <w:rPr>
                <w:sz w:val="24"/>
              </w:rPr>
              <w:t>Бросок мяча снизу на месте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щит.</w:t>
            </w:r>
            <w:r w:rsidR="00677C1E">
              <w:rPr>
                <w:sz w:val="24"/>
              </w:rPr>
              <w:t xml:space="preserve"> Ловля мяча на месте.</w:t>
            </w:r>
            <w:r w:rsidR="00677C1E">
              <w:rPr>
                <w:spacing w:val="1"/>
                <w:sz w:val="24"/>
              </w:rPr>
              <w:t xml:space="preserve"> </w:t>
            </w:r>
            <w:r w:rsidR="00677C1E">
              <w:rPr>
                <w:sz w:val="24"/>
              </w:rPr>
              <w:t>Передача</w:t>
            </w:r>
            <w:r>
              <w:rPr>
                <w:sz w:val="24"/>
              </w:rPr>
              <w:t xml:space="preserve"> </w:t>
            </w:r>
            <w:r w:rsidR="00677C1E">
              <w:rPr>
                <w:sz w:val="24"/>
              </w:rPr>
              <w:t>мяча</w:t>
            </w:r>
            <w:r>
              <w:rPr>
                <w:sz w:val="24"/>
              </w:rPr>
              <w:t xml:space="preserve"> </w:t>
            </w:r>
            <w:r w:rsidR="00677C1E">
              <w:rPr>
                <w:sz w:val="24"/>
              </w:rPr>
              <w:t>снизу</w:t>
            </w:r>
            <w:r>
              <w:rPr>
                <w:sz w:val="24"/>
              </w:rPr>
              <w:t xml:space="preserve"> </w:t>
            </w:r>
            <w:r w:rsidR="00677C1E">
              <w:rPr>
                <w:sz w:val="24"/>
              </w:rPr>
              <w:t>на</w:t>
            </w:r>
            <w:r w:rsidR="00677C1E"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месте. </w:t>
            </w:r>
            <w:r w:rsidR="00677C1E">
              <w:rPr>
                <w:sz w:val="24"/>
              </w:rPr>
              <w:t>ОРУ.</w:t>
            </w:r>
          </w:p>
        </w:tc>
        <w:tc>
          <w:tcPr>
            <w:tcW w:w="732" w:type="dxa"/>
          </w:tcPr>
          <w:p w:rsidR="00677C1E" w:rsidRDefault="00677C1E" w:rsidP="00CE24F8">
            <w:pPr>
              <w:pStyle w:val="TableParagraph"/>
              <w:spacing w:before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77C1E" w:rsidRDefault="00677C1E" w:rsidP="00CE24F8">
            <w:pPr>
              <w:pStyle w:val="TableParagraph"/>
              <w:spacing w:before="6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77C1E" w:rsidRDefault="00677C1E" w:rsidP="00CE24F8">
            <w:pPr>
              <w:pStyle w:val="TableParagraph"/>
              <w:spacing w:before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7" w:type="dxa"/>
          </w:tcPr>
          <w:p w:rsidR="00677C1E" w:rsidRDefault="00677C1E" w:rsidP="00CE24F8">
            <w:pPr>
              <w:pStyle w:val="TableParagraph"/>
              <w:spacing w:before="66"/>
              <w:ind w:left="94"/>
              <w:rPr>
                <w:sz w:val="24"/>
              </w:rPr>
            </w:pPr>
            <w:r>
              <w:rPr>
                <w:sz w:val="24"/>
              </w:rPr>
              <w:t>3.03.2023</w:t>
            </w:r>
          </w:p>
        </w:tc>
        <w:tc>
          <w:tcPr>
            <w:tcW w:w="1573" w:type="dxa"/>
          </w:tcPr>
          <w:p w:rsidR="00677C1E" w:rsidRDefault="00677C1E" w:rsidP="00CE24F8">
            <w:pPr>
              <w:pStyle w:val="TableParagraph"/>
              <w:spacing w:before="66" w:line="259" w:lineRule="auto"/>
              <w:ind w:right="4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77C1E" w:rsidTr="00CE24F8">
        <w:trPr>
          <w:trHeight w:val="1576"/>
        </w:trPr>
        <w:tc>
          <w:tcPr>
            <w:tcW w:w="504" w:type="dxa"/>
          </w:tcPr>
          <w:p w:rsidR="00677C1E" w:rsidRDefault="00677C1E" w:rsidP="00CE24F8">
            <w:pPr>
              <w:pStyle w:val="TableParagraph"/>
              <w:spacing w:before="66"/>
              <w:ind w:left="83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3219" w:type="dxa"/>
          </w:tcPr>
          <w:p w:rsidR="00677C1E" w:rsidRDefault="00677C1E" w:rsidP="009A28FD">
            <w:pPr>
              <w:pStyle w:val="TableParagraph"/>
              <w:spacing w:before="66" w:line="350" w:lineRule="auto"/>
              <w:ind w:left="83" w:right="150"/>
              <w:rPr>
                <w:sz w:val="24"/>
              </w:rPr>
            </w:pPr>
            <w:r>
              <w:rPr>
                <w:sz w:val="24"/>
              </w:rPr>
              <w:t>Бросок</w:t>
            </w:r>
            <w:r w:rsidR="009A28FD">
              <w:rPr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 w:rsidR="009A28FD">
              <w:rPr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  <w:r w:rsidR="009A28FD"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  <w:r w:rsidR="009A28FD"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мест</w:t>
            </w:r>
            <w:proofErr w:type="gramEnd"/>
            <w:r w:rsidR="009A28FD">
              <w:rPr>
                <w:sz w:val="24"/>
              </w:rPr>
              <w:t xml:space="preserve"> </w:t>
            </w:r>
            <w:r>
              <w:rPr>
                <w:sz w:val="24"/>
              </w:rPr>
              <w:t>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щит. Ловля мяча на месте.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 w:rsidR="009A28FD">
              <w:rPr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 w:rsidR="009A28FD">
              <w:rPr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  <w:r w:rsidR="009A28FD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 w:rsidR="009A28FD">
              <w:rPr>
                <w:sz w:val="24"/>
              </w:rPr>
              <w:t xml:space="preserve">месте. </w:t>
            </w:r>
            <w:r>
              <w:rPr>
                <w:sz w:val="24"/>
              </w:rPr>
              <w:t>ОРУ.</w:t>
            </w:r>
          </w:p>
        </w:tc>
        <w:tc>
          <w:tcPr>
            <w:tcW w:w="732" w:type="dxa"/>
          </w:tcPr>
          <w:p w:rsidR="00677C1E" w:rsidRDefault="00677C1E" w:rsidP="00CE24F8">
            <w:pPr>
              <w:pStyle w:val="TableParagraph"/>
              <w:spacing w:before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77C1E" w:rsidRDefault="00677C1E" w:rsidP="00CE24F8">
            <w:pPr>
              <w:pStyle w:val="TableParagraph"/>
              <w:spacing w:before="6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77C1E" w:rsidRDefault="00677C1E" w:rsidP="00CE24F8">
            <w:pPr>
              <w:pStyle w:val="TableParagraph"/>
              <w:spacing w:before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7" w:type="dxa"/>
          </w:tcPr>
          <w:p w:rsidR="00677C1E" w:rsidRDefault="00677C1E" w:rsidP="00CE24F8">
            <w:pPr>
              <w:pStyle w:val="TableParagraph"/>
              <w:spacing w:before="66"/>
              <w:ind w:left="94"/>
              <w:rPr>
                <w:sz w:val="24"/>
              </w:rPr>
            </w:pPr>
            <w:r>
              <w:rPr>
                <w:sz w:val="24"/>
              </w:rPr>
              <w:t>6.03.2023</w:t>
            </w:r>
          </w:p>
        </w:tc>
        <w:tc>
          <w:tcPr>
            <w:tcW w:w="1573" w:type="dxa"/>
          </w:tcPr>
          <w:p w:rsidR="00677C1E" w:rsidRDefault="00677C1E" w:rsidP="00CE24F8">
            <w:pPr>
              <w:pStyle w:val="TableParagraph"/>
              <w:spacing w:before="66" w:line="259" w:lineRule="auto"/>
              <w:ind w:right="4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77C1E" w:rsidTr="00CE24F8">
        <w:trPr>
          <w:trHeight w:val="1576"/>
        </w:trPr>
        <w:tc>
          <w:tcPr>
            <w:tcW w:w="504" w:type="dxa"/>
          </w:tcPr>
          <w:p w:rsidR="00677C1E" w:rsidRDefault="00677C1E" w:rsidP="00CE24F8">
            <w:pPr>
              <w:pStyle w:val="TableParagraph"/>
              <w:spacing w:before="66"/>
              <w:ind w:left="83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3219" w:type="dxa"/>
          </w:tcPr>
          <w:p w:rsidR="00677C1E" w:rsidRDefault="009A28FD" w:rsidP="009A28FD">
            <w:pPr>
              <w:pStyle w:val="TableParagraph"/>
              <w:spacing w:before="66" w:line="350" w:lineRule="auto"/>
              <w:ind w:left="83" w:right="150"/>
              <w:rPr>
                <w:sz w:val="24"/>
              </w:rPr>
            </w:pPr>
            <w:r>
              <w:rPr>
                <w:sz w:val="24"/>
              </w:rPr>
              <w:t>Бросок мяча снизу на месте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щит. </w:t>
            </w:r>
            <w:r w:rsidR="00677C1E">
              <w:rPr>
                <w:sz w:val="24"/>
              </w:rPr>
              <w:t>Ловля мяча на месте.</w:t>
            </w:r>
            <w:r w:rsidR="00677C1E">
              <w:rPr>
                <w:spacing w:val="1"/>
                <w:sz w:val="24"/>
              </w:rPr>
              <w:t xml:space="preserve"> </w:t>
            </w:r>
            <w:r w:rsidR="00677C1E">
              <w:rPr>
                <w:sz w:val="24"/>
              </w:rPr>
              <w:t>Передача</w:t>
            </w:r>
            <w:r>
              <w:rPr>
                <w:sz w:val="24"/>
              </w:rPr>
              <w:t xml:space="preserve"> </w:t>
            </w:r>
            <w:r w:rsidR="00677C1E">
              <w:rPr>
                <w:sz w:val="24"/>
              </w:rPr>
              <w:t>мяча</w:t>
            </w:r>
            <w:r>
              <w:rPr>
                <w:sz w:val="24"/>
              </w:rPr>
              <w:t xml:space="preserve"> </w:t>
            </w:r>
            <w:r w:rsidR="00677C1E">
              <w:rPr>
                <w:sz w:val="24"/>
              </w:rPr>
              <w:t>снизу</w:t>
            </w:r>
            <w:r>
              <w:rPr>
                <w:sz w:val="24"/>
              </w:rPr>
              <w:t xml:space="preserve"> </w:t>
            </w:r>
            <w:r w:rsidR="00677C1E">
              <w:rPr>
                <w:sz w:val="24"/>
              </w:rPr>
              <w:t>на</w:t>
            </w:r>
            <w:r w:rsidR="00677C1E"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месте. </w:t>
            </w:r>
            <w:r w:rsidR="00677C1E">
              <w:rPr>
                <w:sz w:val="24"/>
              </w:rPr>
              <w:t>ОРУ.</w:t>
            </w:r>
          </w:p>
        </w:tc>
        <w:tc>
          <w:tcPr>
            <w:tcW w:w="732" w:type="dxa"/>
          </w:tcPr>
          <w:p w:rsidR="00677C1E" w:rsidRDefault="00677C1E" w:rsidP="00CE24F8">
            <w:pPr>
              <w:pStyle w:val="TableParagraph"/>
              <w:spacing w:before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77C1E" w:rsidRDefault="00677C1E" w:rsidP="00CE24F8">
            <w:pPr>
              <w:pStyle w:val="TableParagraph"/>
              <w:spacing w:before="6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77C1E" w:rsidRDefault="00677C1E" w:rsidP="00CE24F8">
            <w:pPr>
              <w:pStyle w:val="TableParagraph"/>
              <w:spacing w:before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7" w:type="dxa"/>
          </w:tcPr>
          <w:p w:rsidR="00677C1E" w:rsidRDefault="00677C1E" w:rsidP="00CE24F8">
            <w:pPr>
              <w:pStyle w:val="TableParagraph"/>
              <w:spacing w:before="66"/>
              <w:ind w:left="94"/>
              <w:rPr>
                <w:sz w:val="24"/>
              </w:rPr>
            </w:pPr>
            <w:r>
              <w:rPr>
                <w:sz w:val="24"/>
              </w:rPr>
              <w:t>10.03.2023</w:t>
            </w:r>
          </w:p>
        </w:tc>
        <w:tc>
          <w:tcPr>
            <w:tcW w:w="1573" w:type="dxa"/>
          </w:tcPr>
          <w:p w:rsidR="00677C1E" w:rsidRDefault="00677C1E" w:rsidP="00CE24F8">
            <w:pPr>
              <w:pStyle w:val="TableParagraph"/>
              <w:spacing w:before="66" w:line="259" w:lineRule="auto"/>
              <w:ind w:right="4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77C1E" w:rsidTr="00CE24F8">
        <w:trPr>
          <w:trHeight w:val="1573"/>
        </w:trPr>
        <w:tc>
          <w:tcPr>
            <w:tcW w:w="504" w:type="dxa"/>
          </w:tcPr>
          <w:p w:rsidR="00677C1E" w:rsidRDefault="00677C1E" w:rsidP="00CE24F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3219" w:type="dxa"/>
          </w:tcPr>
          <w:p w:rsidR="00677C1E" w:rsidRDefault="009A28FD" w:rsidP="00CE24F8">
            <w:pPr>
              <w:pStyle w:val="TableParagraph"/>
              <w:spacing w:before="219" w:line="259" w:lineRule="auto"/>
              <w:ind w:left="83" w:right="19"/>
              <w:rPr>
                <w:sz w:val="24"/>
              </w:rPr>
            </w:pPr>
            <w:r>
              <w:rPr>
                <w:sz w:val="24"/>
              </w:rPr>
              <w:t>Бросок мяча снизу на месте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щит</w:t>
            </w:r>
            <w:r w:rsidR="00677C1E">
              <w:rPr>
                <w:sz w:val="24"/>
              </w:rPr>
              <w:t>. Ловля и передача мяча</w:t>
            </w:r>
            <w:r w:rsidR="00677C1E">
              <w:rPr>
                <w:spacing w:val="1"/>
                <w:sz w:val="24"/>
              </w:rPr>
              <w:t xml:space="preserve"> </w:t>
            </w:r>
            <w:r w:rsidR="00677C1E">
              <w:rPr>
                <w:sz w:val="24"/>
              </w:rPr>
              <w:t>снизу</w:t>
            </w:r>
            <w:r>
              <w:rPr>
                <w:sz w:val="24"/>
              </w:rPr>
              <w:t xml:space="preserve"> </w:t>
            </w:r>
            <w:r w:rsidR="00677C1E">
              <w:rPr>
                <w:sz w:val="24"/>
              </w:rPr>
              <w:t>на</w:t>
            </w:r>
            <w:r>
              <w:rPr>
                <w:sz w:val="24"/>
              </w:rPr>
              <w:t xml:space="preserve"> </w:t>
            </w:r>
            <w:r w:rsidR="00677C1E">
              <w:rPr>
                <w:sz w:val="24"/>
              </w:rPr>
              <w:t>месте.</w:t>
            </w:r>
            <w:r>
              <w:rPr>
                <w:sz w:val="24"/>
              </w:rPr>
              <w:t xml:space="preserve"> </w:t>
            </w:r>
            <w:r w:rsidR="00677C1E">
              <w:rPr>
                <w:sz w:val="24"/>
              </w:rPr>
              <w:t>Ведение</w:t>
            </w:r>
            <w:r>
              <w:rPr>
                <w:sz w:val="24"/>
              </w:rPr>
              <w:t xml:space="preserve"> </w:t>
            </w:r>
            <w:r w:rsidR="00677C1E">
              <w:rPr>
                <w:sz w:val="24"/>
              </w:rPr>
              <w:t>мяча</w:t>
            </w:r>
            <w:r w:rsidR="00677C1E">
              <w:rPr>
                <w:spacing w:val="-11"/>
                <w:sz w:val="24"/>
              </w:rPr>
              <w:t xml:space="preserve"> </w:t>
            </w:r>
            <w:r w:rsidR="00677C1E">
              <w:rPr>
                <w:sz w:val="24"/>
              </w:rPr>
              <w:t>на</w:t>
            </w:r>
            <w:r w:rsidR="00677C1E">
              <w:rPr>
                <w:spacing w:val="-57"/>
                <w:sz w:val="24"/>
              </w:rPr>
              <w:t xml:space="preserve"> </w:t>
            </w:r>
            <w:r w:rsidR="00677C1E">
              <w:rPr>
                <w:sz w:val="24"/>
              </w:rPr>
              <w:t>месте.</w:t>
            </w:r>
          </w:p>
        </w:tc>
        <w:tc>
          <w:tcPr>
            <w:tcW w:w="732" w:type="dxa"/>
          </w:tcPr>
          <w:p w:rsidR="00677C1E" w:rsidRDefault="00677C1E" w:rsidP="00CE24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77C1E" w:rsidRDefault="00677C1E" w:rsidP="00CE24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77C1E" w:rsidRDefault="00677C1E" w:rsidP="00CE24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7" w:type="dxa"/>
          </w:tcPr>
          <w:p w:rsidR="00677C1E" w:rsidRDefault="00677C1E" w:rsidP="00CE24F8">
            <w:pPr>
              <w:pStyle w:val="TableParagraph"/>
              <w:spacing w:before="7"/>
              <w:ind w:left="0"/>
              <w:rPr>
                <w:b/>
                <w:sz w:val="31"/>
              </w:rPr>
            </w:pPr>
          </w:p>
          <w:p w:rsidR="00677C1E" w:rsidRDefault="00677C1E" w:rsidP="00CE24F8">
            <w:pPr>
              <w:pStyle w:val="TableParagraph"/>
              <w:spacing w:before="0"/>
              <w:ind w:left="255"/>
              <w:rPr>
                <w:sz w:val="24"/>
              </w:rPr>
            </w:pPr>
            <w:r>
              <w:rPr>
                <w:sz w:val="24"/>
              </w:rPr>
              <w:t>13.03</w:t>
            </w:r>
          </w:p>
        </w:tc>
        <w:tc>
          <w:tcPr>
            <w:tcW w:w="1573" w:type="dxa"/>
          </w:tcPr>
          <w:p w:rsidR="00677C1E" w:rsidRDefault="00677C1E" w:rsidP="00CE24F8">
            <w:pPr>
              <w:pStyle w:val="TableParagraph"/>
              <w:spacing w:line="261" w:lineRule="auto"/>
              <w:ind w:right="4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77C1E" w:rsidTr="00CE24F8">
        <w:trPr>
          <w:trHeight w:val="1569"/>
        </w:trPr>
        <w:tc>
          <w:tcPr>
            <w:tcW w:w="504" w:type="dxa"/>
          </w:tcPr>
          <w:p w:rsidR="00677C1E" w:rsidRDefault="00677C1E" w:rsidP="00CE24F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3219" w:type="dxa"/>
          </w:tcPr>
          <w:p w:rsidR="00677C1E" w:rsidRDefault="00677C1E" w:rsidP="00CE24F8">
            <w:pPr>
              <w:pStyle w:val="TableParagraph"/>
              <w:spacing w:before="217" w:line="259" w:lineRule="auto"/>
              <w:ind w:left="83" w:right="19"/>
              <w:rPr>
                <w:sz w:val="24"/>
              </w:rPr>
            </w:pPr>
            <w:r>
              <w:rPr>
                <w:sz w:val="24"/>
              </w:rPr>
              <w:t>Бросок</w:t>
            </w:r>
            <w:r w:rsidR="009A28FD">
              <w:rPr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 w:rsidR="009A28FD">
              <w:rPr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  <w:r w:rsidR="009A28FD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9A28FD">
              <w:rPr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 w:rsidR="009A28FD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щит. Ловля и передача 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  <w:r w:rsidR="009A28FD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9A28FD">
              <w:rPr>
                <w:sz w:val="24"/>
              </w:rPr>
              <w:t xml:space="preserve"> </w:t>
            </w:r>
            <w:r>
              <w:rPr>
                <w:sz w:val="24"/>
              </w:rPr>
              <w:t>месте.</w:t>
            </w:r>
            <w:r w:rsidR="009A28FD">
              <w:rPr>
                <w:sz w:val="24"/>
              </w:rPr>
              <w:t xml:space="preserve"> </w:t>
            </w:r>
            <w:r>
              <w:rPr>
                <w:sz w:val="24"/>
              </w:rPr>
              <w:t>Ведение</w:t>
            </w:r>
            <w:r w:rsidR="009A28FD">
              <w:rPr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месте.</w:t>
            </w:r>
          </w:p>
        </w:tc>
        <w:tc>
          <w:tcPr>
            <w:tcW w:w="732" w:type="dxa"/>
          </w:tcPr>
          <w:p w:rsidR="00677C1E" w:rsidRDefault="00677C1E" w:rsidP="00CE24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77C1E" w:rsidRDefault="00677C1E" w:rsidP="00CE24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77C1E" w:rsidRDefault="00677C1E" w:rsidP="00CE24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7" w:type="dxa"/>
          </w:tcPr>
          <w:p w:rsidR="00677C1E" w:rsidRDefault="00677C1E" w:rsidP="00CE24F8">
            <w:pPr>
              <w:pStyle w:val="TableParagraph"/>
              <w:ind w:left="69" w:right="23"/>
              <w:jc w:val="center"/>
              <w:rPr>
                <w:sz w:val="24"/>
              </w:rPr>
            </w:pPr>
            <w:r>
              <w:rPr>
                <w:sz w:val="24"/>
              </w:rPr>
              <w:t>17.03.2023</w:t>
            </w:r>
          </w:p>
        </w:tc>
        <w:tc>
          <w:tcPr>
            <w:tcW w:w="1573" w:type="dxa"/>
          </w:tcPr>
          <w:p w:rsidR="00677C1E" w:rsidRDefault="00677C1E" w:rsidP="00CE24F8">
            <w:pPr>
              <w:pStyle w:val="TableParagraph"/>
              <w:spacing w:line="259" w:lineRule="auto"/>
              <w:ind w:right="4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77C1E" w:rsidTr="00CE24F8">
        <w:trPr>
          <w:trHeight w:val="1571"/>
        </w:trPr>
        <w:tc>
          <w:tcPr>
            <w:tcW w:w="504" w:type="dxa"/>
          </w:tcPr>
          <w:p w:rsidR="00677C1E" w:rsidRDefault="00677C1E" w:rsidP="00CE24F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3219" w:type="dxa"/>
          </w:tcPr>
          <w:p w:rsidR="00677C1E" w:rsidRDefault="00677C1E" w:rsidP="00CE24F8">
            <w:pPr>
              <w:pStyle w:val="TableParagraph"/>
              <w:spacing w:before="219" w:line="259" w:lineRule="auto"/>
              <w:ind w:left="83" w:right="19"/>
              <w:rPr>
                <w:sz w:val="24"/>
              </w:rPr>
            </w:pPr>
            <w:r>
              <w:rPr>
                <w:sz w:val="24"/>
              </w:rPr>
              <w:t>Бросок</w:t>
            </w:r>
            <w:r w:rsidR="009A28FD">
              <w:rPr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 w:rsidR="009A28FD">
              <w:rPr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  <w:r w:rsidR="009A28FD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9A28FD">
              <w:rPr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 w:rsidR="009A28FD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щит. Ловля и передача 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  <w:r w:rsidR="009A28FD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9A28FD">
              <w:rPr>
                <w:sz w:val="24"/>
              </w:rPr>
              <w:t xml:space="preserve"> </w:t>
            </w:r>
            <w:r>
              <w:rPr>
                <w:sz w:val="24"/>
              </w:rPr>
              <w:t>месте.</w:t>
            </w:r>
            <w:r w:rsidR="009A28FD">
              <w:rPr>
                <w:sz w:val="24"/>
              </w:rPr>
              <w:t xml:space="preserve"> </w:t>
            </w:r>
            <w:r>
              <w:rPr>
                <w:sz w:val="24"/>
              </w:rPr>
              <w:t>Ведение</w:t>
            </w:r>
            <w:r w:rsidR="009A28FD">
              <w:rPr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месте.</w:t>
            </w:r>
          </w:p>
        </w:tc>
        <w:tc>
          <w:tcPr>
            <w:tcW w:w="732" w:type="dxa"/>
          </w:tcPr>
          <w:p w:rsidR="00677C1E" w:rsidRDefault="00677C1E" w:rsidP="00CE24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77C1E" w:rsidRDefault="00677C1E" w:rsidP="00CE24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77C1E" w:rsidRDefault="00677C1E" w:rsidP="00CE24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7" w:type="dxa"/>
          </w:tcPr>
          <w:p w:rsidR="00677C1E" w:rsidRDefault="00677C1E" w:rsidP="00CE24F8">
            <w:pPr>
              <w:pStyle w:val="TableParagraph"/>
              <w:ind w:left="69" w:right="23"/>
              <w:jc w:val="center"/>
              <w:rPr>
                <w:sz w:val="24"/>
              </w:rPr>
            </w:pPr>
            <w:r>
              <w:rPr>
                <w:sz w:val="24"/>
              </w:rPr>
              <w:t>20.03.2023</w:t>
            </w:r>
          </w:p>
        </w:tc>
        <w:tc>
          <w:tcPr>
            <w:tcW w:w="1573" w:type="dxa"/>
          </w:tcPr>
          <w:p w:rsidR="00677C1E" w:rsidRDefault="00677C1E" w:rsidP="00CE24F8">
            <w:pPr>
              <w:pStyle w:val="TableParagraph"/>
              <w:spacing w:line="261" w:lineRule="auto"/>
              <w:ind w:right="4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677C1E" w:rsidRDefault="00677C1E" w:rsidP="00677C1E">
      <w:pPr>
        <w:spacing w:line="261" w:lineRule="auto"/>
        <w:rPr>
          <w:sz w:val="24"/>
        </w:rPr>
        <w:sectPr w:rsidR="00677C1E">
          <w:pgSz w:w="11900" w:h="16850"/>
          <w:pgMar w:top="560" w:right="56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19"/>
        <w:gridCol w:w="732"/>
        <w:gridCol w:w="1620"/>
        <w:gridCol w:w="1668"/>
        <w:gridCol w:w="1239"/>
        <w:gridCol w:w="1573"/>
      </w:tblGrid>
      <w:tr w:rsidR="00677C1E" w:rsidTr="00CE24F8">
        <w:trPr>
          <w:trHeight w:val="1569"/>
        </w:trPr>
        <w:tc>
          <w:tcPr>
            <w:tcW w:w="504" w:type="dxa"/>
          </w:tcPr>
          <w:p w:rsidR="00677C1E" w:rsidRDefault="00677C1E" w:rsidP="00CE24F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lastRenderedPageBreak/>
              <w:t>52.</w:t>
            </w:r>
          </w:p>
        </w:tc>
        <w:tc>
          <w:tcPr>
            <w:tcW w:w="3219" w:type="dxa"/>
          </w:tcPr>
          <w:p w:rsidR="00677C1E" w:rsidRDefault="009A28FD" w:rsidP="00CE24F8">
            <w:pPr>
              <w:pStyle w:val="TableParagraph"/>
              <w:spacing w:before="219" w:line="259" w:lineRule="auto"/>
              <w:ind w:left="83" w:right="8"/>
              <w:rPr>
                <w:sz w:val="24"/>
              </w:rPr>
            </w:pPr>
            <w:r>
              <w:rPr>
                <w:sz w:val="24"/>
              </w:rPr>
              <w:t>Бросок мяча снизу на месте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щит. Ловля и передача 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снизу на месте. Ведение мяча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 w:rsidR="00677C1E">
              <w:rPr>
                <w:sz w:val="24"/>
              </w:rPr>
              <w:t>.</w:t>
            </w:r>
          </w:p>
        </w:tc>
        <w:tc>
          <w:tcPr>
            <w:tcW w:w="732" w:type="dxa"/>
          </w:tcPr>
          <w:p w:rsidR="00677C1E" w:rsidRDefault="00677C1E" w:rsidP="00CE24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77C1E" w:rsidRDefault="00677C1E" w:rsidP="00CE24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77C1E" w:rsidRDefault="00677C1E" w:rsidP="00CE24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7" w:type="dxa"/>
          </w:tcPr>
          <w:p w:rsidR="00677C1E" w:rsidRDefault="00677C1E" w:rsidP="00CE24F8">
            <w:pPr>
              <w:pStyle w:val="TableParagraph"/>
              <w:ind w:left="94"/>
              <w:rPr>
                <w:sz w:val="24"/>
              </w:rPr>
            </w:pPr>
            <w:r>
              <w:rPr>
                <w:sz w:val="24"/>
              </w:rPr>
              <w:t>24.03.2023</w:t>
            </w:r>
          </w:p>
        </w:tc>
        <w:tc>
          <w:tcPr>
            <w:tcW w:w="1573" w:type="dxa"/>
          </w:tcPr>
          <w:p w:rsidR="00677C1E" w:rsidRDefault="00677C1E" w:rsidP="00CE24F8">
            <w:pPr>
              <w:pStyle w:val="TableParagraph"/>
              <w:spacing w:line="259" w:lineRule="auto"/>
              <w:ind w:right="4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77C1E" w:rsidTr="00CE24F8">
        <w:trPr>
          <w:trHeight w:val="1571"/>
        </w:trPr>
        <w:tc>
          <w:tcPr>
            <w:tcW w:w="504" w:type="dxa"/>
          </w:tcPr>
          <w:p w:rsidR="00677C1E" w:rsidRDefault="00677C1E" w:rsidP="00CE24F8">
            <w:pPr>
              <w:pStyle w:val="TableParagraph"/>
              <w:spacing w:before="66"/>
              <w:ind w:left="83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3219" w:type="dxa"/>
          </w:tcPr>
          <w:p w:rsidR="00677C1E" w:rsidRDefault="009A28FD" w:rsidP="00CE24F8">
            <w:pPr>
              <w:pStyle w:val="TableParagraph"/>
              <w:spacing w:before="219" w:line="259" w:lineRule="auto"/>
              <w:ind w:left="83" w:right="19"/>
              <w:rPr>
                <w:sz w:val="24"/>
              </w:rPr>
            </w:pPr>
            <w:r>
              <w:rPr>
                <w:sz w:val="24"/>
              </w:rPr>
              <w:t>Бросок мяча снизу на месте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щит. Ловля и передача 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снизу на месте. Ведение мяча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месте.</w:t>
            </w:r>
          </w:p>
        </w:tc>
        <w:tc>
          <w:tcPr>
            <w:tcW w:w="732" w:type="dxa"/>
          </w:tcPr>
          <w:p w:rsidR="00677C1E" w:rsidRDefault="00677C1E" w:rsidP="00CE24F8">
            <w:pPr>
              <w:pStyle w:val="TableParagraph"/>
              <w:spacing w:before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77C1E" w:rsidRDefault="00677C1E" w:rsidP="00CE24F8">
            <w:pPr>
              <w:pStyle w:val="TableParagraph"/>
              <w:spacing w:before="6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77C1E" w:rsidRDefault="00677C1E" w:rsidP="00CE24F8">
            <w:pPr>
              <w:pStyle w:val="TableParagraph"/>
              <w:spacing w:before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7" w:type="dxa"/>
          </w:tcPr>
          <w:p w:rsidR="00677C1E" w:rsidRDefault="00677C1E" w:rsidP="00CE24F8">
            <w:pPr>
              <w:pStyle w:val="TableParagraph"/>
              <w:spacing w:before="66"/>
              <w:ind w:left="94"/>
              <w:rPr>
                <w:sz w:val="24"/>
              </w:rPr>
            </w:pPr>
            <w:r>
              <w:rPr>
                <w:sz w:val="24"/>
              </w:rPr>
              <w:t>3.04.2023</w:t>
            </w:r>
          </w:p>
        </w:tc>
        <w:tc>
          <w:tcPr>
            <w:tcW w:w="1573" w:type="dxa"/>
          </w:tcPr>
          <w:p w:rsidR="00677C1E" w:rsidRDefault="00677C1E" w:rsidP="00CE24F8">
            <w:pPr>
              <w:pStyle w:val="TableParagraph"/>
              <w:spacing w:before="66" w:line="259" w:lineRule="auto"/>
              <w:ind w:right="4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77C1E" w:rsidTr="00CE24F8">
        <w:trPr>
          <w:trHeight w:val="1569"/>
        </w:trPr>
        <w:tc>
          <w:tcPr>
            <w:tcW w:w="504" w:type="dxa"/>
          </w:tcPr>
          <w:p w:rsidR="00677C1E" w:rsidRDefault="00677C1E" w:rsidP="00CE24F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3219" w:type="dxa"/>
          </w:tcPr>
          <w:p w:rsidR="00677C1E" w:rsidRDefault="009A28FD" w:rsidP="00CE24F8">
            <w:pPr>
              <w:pStyle w:val="TableParagraph"/>
              <w:spacing w:before="217" w:line="259" w:lineRule="auto"/>
              <w:ind w:left="83" w:right="18"/>
              <w:rPr>
                <w:sz w:val="24"/>
              </w:rPr>
            </w:pPr>
            <w:r>
              <w:rPr>
                <w:sz w:val="24"/>
              </w:rPr>
              <w:t>Бросок мяча снизу на месте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щит. Ловля и передача 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снизу на месте. Ведение мяча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месте.</w:t>
            </w:r>
          </w:p>
        </w:tc>
        <w:tc>
          <w:tcPr>
            <w:tcW w:w="732" w:type="dxa"/>
          </w:tcPr>
          <w:p w:rsidR="00677C1E" w:rsidRDefault="00677C1E" w:rsidP="00CE24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77C1E" w:rsidRDefault="00677C1E" w:rsidP="00CE24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77C1E" w:rsidRDefault="00677C1E" w:rsidP="00CE24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7" w:type="dxa"/>
          </w:tcPr>
          <w:p w:rsidR="00677C1E" w:rsidRDefault="00677C1E" w:rsidP="00CE24F8">
            <w:pPr>
              <w:pStyle w:val="TableParagraph"/>
              <w:ind w:left="94"/>
              <w:rPr>
                <w:sz w:val="24"/>
              </w:rPr>
            </w:pPr>
            <w:r>
              <w:rPr>
                <w:sz w:val="24"/>
              </w:rPr>
              <w:t>7.04.2023</w:t>
            </w:r>
          </w:p>
        </w:tc>
        <w:tc>
          <w:tcPr>
            <w:tcW w:w="1573" w:type="dxa"/>
          </w:tcPr>
          <w:p w:rsidR="00677C1E" w:rsidRDefault="00677C1E" w:rsidP="00CE24F8">
            <w:pPr>
              <w:pStyle w:val="TableParagraph"/>
              <w:spacing w:line="259" w:lineRule="auto"/>
              <w:ind w:right="4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77C1E" w:rsidTr="00CE24F8">
        <w:trPr>
          <w:trHeight w:val="1571"/>
        </w:trPr>
        <w:tc>
          <w:tcPr>
            <w:tcW w:w="504" w:type="dxa"/>
          </w:tcPr>
          <w:p w:rsidR="00677C1E" w:rsidRDefault="00677C1E" w:rsidP="00CE24F8">
            <w:pPr>
              <w:pStyle w:val="TableParagraph"/>
              <w:spacing w:before="66"/>
              <w:ind w:left="83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3219" w:type="dxa"/>
          </w:tcPr>
          <w:p w:rsidR="00677C1E" w:rsidRDefault="009A28FD" w:rsidP="00CE24F8">
            <w:pPr>
              <w:pStyle w:val="TableParagraph"/>
              <w:spacing w:before="220" w:line="259" w:lineRule="auto"/>
              <w:ind w:left="83" w:right="19"/>
              <w:rPr>
                <w:sz w:val="24"/>
              </w:rPr>
            </w:pPr>
            <w:r>
              <w:rPr>
                <w:sz w:val="24"/>
              </w:rPr>
              <w:t>Бросок мяча снизу на месте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щит. Ловля и передача 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снизу на месте. Ведение мяча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месте.</w:t>
            </w:r>
          </w:p>
        </w:tc>
        <w:tc>
          <w:tcPr>
            <w:tcW w:w="732" w:type="dxa"/>
          </w:tcPr>
          <w:p w:rsidR="00677C1E" w:rsidRDefault="00677C1E" w:rsidP="00CE24F8">
            <w:pPr>
              <w:pStyle w:val="TableParagraph"/>
              <w:spacing w:before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77C1E" w:rsidRDefault="00677C1E" w:rsidP="00CE24F8">
            <w:pPr>
              <w:pStyle w:val="TableParagraph"/>
              <w:spacing w:before="6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77C1E" w:rsidRDefault="00677C1E" w:rsidP="00CE24F8">
            <w:pPr>
              <w:pStyle w:val="TableParagraph"/>
              <w:spacing w:before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7" w:type="dxa"/>
          </w:tcPr>
          <w:p w:rsidR="00677C1E" w:rsidRDefault="00677C1E" w:rsidP="00CE24F8">
            <w:pPr>
              <w:pStyle w:val="TableParagraph"/>
              <w:spacing w:before="66"/>
              <w:ind w:left="94"/>
              <w:rPr>
                <w:sz w:val="24"/>
              </w:rPr>
            </w:pPr>
            <w:r>
              <w:rPr>
                <w:sz w:val="24"/>
              </w:rPr>
              <w:t>10.04.2023</w:t>
            </w:r>
          </w:p>
        </w:tc>
        <w:tc>
          <w:tcPr>
            <w:tcW w:w="1573" w:type="dxa"/>
          </w:tcPr>
          <w:p w:rsidR="00677C1E" w:rsidRDefault="00677C1E" w:rsidP="00CE24F8">
            <w:pPr>
              <w:pStyle w:val="TableParagraph"/>
              <w:spacing w:before="66" w:line="259" w:lineRule="auto"/>
              <w:ind w:right="4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77C1E" w:rsidTr="00CE24F8">
        <w:trPr>
          <w:trHeight w:val="1233"/>
        </w:trPr>
        <w:tc>
          <w:tcPr>
            <w:tcW w:w="504" w:type="dxa"/>
          </w:tcPr>
          <w:p w:rsidR="00677C1E" w:rsidRDefault="00677C1E" w:rsidP="00CE24F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3219" w:type="dxa"/>
          </w:tcPr>
          <w:p w:rsidR="00677C1E" w:rsidRDefault="00677C1E" w:rsidP="00CE24F8">
            <w:pPr>
              <w:pStyle w:val="TableParagraph"/>
              <w:spacing w:before="179" w:line="273" w:lineRule="auto"/>
              <w:ind w:left="83" w:right="382"/>
              <w:jc w:val="both"/>
              <w:rPr>
                <w:sz w:val="24"/>
              </w:rPr>
            </w:pPr>
            <w:r>
              <w:rPr>
                <w:sz w:val="24"/>
              </w:rPr>
              <w:t>Равномерный</w:t>
            </w:r>
            <w:r w:rsidR="009A28FD">
              <w:rPr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 w:rsidR="009A28FD">
              <w:rPr>
                <w:sz w:val="24"/>
              </w:rPr>
              <w:t xml:space="preserve">   </w:t>
            </w:r>
            <w:r>
              <w:rPr>
                <w:sz w:val="24"/>
              </w:rPr>
              <w:t>3минуты.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ОРУ.</w:t>
            </w:r>
            <w:r w:rsidR="009A28FD">
              <w:rPr>
                <w:sz w:val="24"/>
              </w:rPr>
              <w:t xml:space="preserve"> </w:t>
            </w:r>
            <w:r>
              <w:rPr>
                <w:sz w:val="24"/>
              </w:rPr>
              <w:t>Чередование</w:t>
            </w:r>
            <w:r w:rsidR="009A28FD">
              <w:rPr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 w:rsidR="009A28FD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ходьба).</w:t>
            </w:r>
          </w:p>
        </w:tc>
        <w:tc>
          <w:tcPr>
            <w:tcW w:w="732" w:type="dxa"/>
          </w:tcPr>
          <w:p w:rsidR="00677C1E" w:rsidRDefault="00677C1E" w:rsidP="00CE24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77C1E" w:rsidRDefault="00677C1E" w:rsidP="00CE24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77C1E" w:rsidRDefault="00677C1E" w:rsidP="00CE24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7" w:type="dxa"/>
          </w:tcPr>
          <w:p w:rsidR="00677C1E" w:rsidRDefault="00677C1E" w:rsidP="00CE24F8">
            <w:pPr>
              <w:pStyle w:val="TableParagraph"/>
              <w:ind w:left="94"/>
              <w:rPr>
                <w:sz w:val="24"/>
              </w:rPr>
            </w:pPr>
            <w:r>
              <w:rPr>
                <w:sz w:val="24"/>
              </w:rPr>
              <w:t>14.04.2023</w:t>
            </w:r>
          </w:p>
        </w:tc>
        <w:tc>
          <w:tcPr>
            <w:tcW w:w="1573" w:type="dxa"/>
          </w:tcPr>
          <w:p w:rsidR="00677C1E" w:rsidRDefault="00677C1E" w:rsidP="00CE24F8">
            <w:pPr>
              <w:pStyle w:val="TableParagraph"/>
              <w:spacing w:line="259" w:lineRule="auto"/>
              <w:ind w:right="4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77C1E" w:rsidTr="00CE24F8">
        <w:trPr>
          <w:trHeight w:val="1233"/>
        </w:trPr>
        <w:tc>
          <w:tcPr>
            <w:tcW w:w="504" w:type="dxa"/>
          </w:tcPr>
          <w:p w:rsidR="00677C1E" w:rsidRDefault="00677C1E" w:rsidP="00CE24F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3219" w:type="dxa"/>
          </w:tcPr>
          <w:p w:rsidR="00677C1E" w:rsidRDefault="009A28FD" w:rsidP="00CE24F8">
            <w:pPr>
              <w:pStyle w:val="TableParagraph"/>
              <w:spacing w:before="181" w:line="273" w:lineRule="auto"/>
              <w:ind w:left="83" w:right="384"/>
              <w:jc w:val="both"/>
              <w:rPr>
                <w:sz w:val="24"/>
              </w:rPr>
            </w:pPr>
            <w:r>
              <w:rPr>
                <w:sz w:val="24"/>
              </w:rPr>
              <w:t>Равномерный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3минуты.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ОРУ. Чередование ходьбы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ходьба).</w:t>
            </w:r>
          </w:p>
        </w:tc>
        <w:tc>
          <w:tcPr>
            <w:tcW w:w="732" w:type="dxa"/>
          </w:tcPr>
          <w:p w:rsidR="00677C1E" w:rsidRDefault="00677C1E" w:rsidP="00CE24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77C1E" w:rsidRDefault="00677C1E" w:rsidP="00CE24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77C1E" w:rsidRDefault="00677C1E" w:rsidP="00CE24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7" w:type="dxa"/>
          </w:tcPr>
          <w:p w:rsidR="00677C1E" w:rsidRDefault="00677C1E" w:rsidP="00CE24F8">
            <w:pPr>
              <w:pStyle w:val="TableParagraph"/>
              <w:ind w:left="94"/>
              <w:rPr>
                <w:sz w:val="24"/>
              </w:rPr>
            </w:pPr>
            <w:r>
              <w:rPr>
                <w:sz w:val="24"/>
              </w:rPr>
              <w:t>17.04.2023</w:t>
            </w:r>
          </w:p>
        </w:tc>
        <w:tc>
          <w:tcPr>
            <w:tcW w:w="1573" w:type="dxa"/>
          </w:tcPr>
          <w:p w:rsidR="00677C1E" w:rsidRDefault="00677C1E" w:rsidP="00CE24F8">
            <w:pPr>
              <w:pStyle w:val="TableParagraph"/>
              <w:spacing w:line="259" w:lineRule="auto"/>
              <w:ind w:right="4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77C1E" w:rsidTr="00CE24F8">
        <w:trPr>
          <w:trHeight w:val="1237"/>
        </w:trPr>
        <w:tc>
          <w:tcPr>
            <w:tcW w:w="504" w:type="dxa"/>
          </w:tcPr>
          <w:p w:rsidR="00677C1E" w:rsidRDefault="00677C1E" w:rsidP="00CE24F8">
            <w:pPr>
              <w:pStyle w:val="TableParagraph"/>
              <w:spacing w:before="66"/>
              <w:ind w:left="83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3219" w:type="dxa"/>
          </w:tcPr>
          <w:p w:rsidR="00677C1E" w:rsidRDefault="009A28FD" w:rsidP="00CE24F8">
            <w:pPr>
              <w:pStyle w:val="TableParagraph"/>
              <w:spacing w:before="183" w:line="273" w:lineRule="auto"/>
              <w:ind w:left="83" w:right="384"/>
              <w:jc w:val="both"/>
              <w:rPr>
                <w:sz w:val="24"/>
              </w:rPr>
            </w:pPr>
            <w:r>
              <w:rPr>
                <w:sz w:val="24"/>
              </w:rPr>
              <w:t>Равномерный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3минуты.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ОРУ. Чередование ходьбы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ходьба).</w:t>
            </w:r>
          </w:p>
        </w:tc>
        <w:tc>
          <w:tcPr>
            <w:tcW w:w="732" w:type="dxa"/>
          </w:tcPr>
          <w:p w:rsidR="00677C1E" w:rsidRDefault="00677C1E" w:rsidP="00CE24F8">
            <w:pPr>
              <w:pStyle w:val="TableParagraph"/>
              <w:spacing w:before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77C1E" w:rsidRDefault="00677C1E" w:rsidP="00CE24F8">
            <w:pPr>
              <w:pStyle w:val="TableParagraph"/>
              <w:spacing w:before="6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77C1E" w:rsidRDefault="00677C1E" w:rsidP="00CE24F8">
            <w:pPr>
              <w:pStyle w:val="TableParagraph"/>
              <w:spacing w:before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7" w:type="dxa"/>
          </w:tcPr>
          <w:p w:rsidR="00677C1E" w:rsidRDefault="00677C1E" w:rsidP="00CE24F8">
            <w:pPr>
              <w:pStyle w:val="TableParagraph"/>
              <w:spacing w:before="66"/>
              <w:ind w:left="94"/>
              <w:rPr>
                <w:sz w:val="24"/>
              </w:rPr>
            </w:pPr>
            <w:r>
              <w:rPr>
                <w:sz w:val="24"/>
              </w:rPr>
              <w:t>21.04.2023</w:t>
            </w:r>
          </w:p>
        </w:tc>
        <w:tc>
          <w:tcPr>
            <w:tcW w:w="1573" w:type="dxa"/>
          </w:tcPr>
          <w:p w:rsidR="00677C1E" w:rsidRDefault="00677C1E" w:rsidP="00CE24F8">
            <w:pPr>
              <w:pStyle w:val="TableParagraph"/>
              <w:spacing w:before="66" w:line="259" w:lineRule="auto"/>
              <w:ind w:right="4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77C1E" w:rsidTr="00CE24F8">
        <w:trPr>
          <w:trHeight w:val="1233"/>
        </w:trPr>
        <w:tc>
          <w:tcPr>
            <w:tcW w:w="504" w:type="dxa"/>
          </w:tcPr>
          <w:p w:rsidR="00677C1E" w:rsidRDefault="00677C1E" w:rsidP="00CE24F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3219" w:type="dxa"/>
          </w:tcPr>
          <w:p w:rsidR="00677C1E" w:rsidRDefault="009A28FD" w:rsidP="00CE24F8">
            <w:pPr>
              <w:pStyle w:val="TableParagraph"/>
              <w:spacing w:before="181" w:line="273" w:lineRule="auto"/>
              <w:ind w:left="83" w:right="384"/>
              <w:jc w:val="both"/>
              <w:rPr>
                <w:sz w:val="24"/>
              </w:rPr>
            </w:pPr>
            <w:r>
              <w:rPr>
                <w:sz w:val="24"/>
              </w:rPr>
              <w:t>Равномерный бег 3минуты.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ОРУ. Чередование ходьбы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ходьба).</w:t>
            </w:r>
          </w:p>
        </w:tc>
        <w:tc>
          <w:tcPr>
            <w:tcW w:w="732" w:type="dxa"/>
          </w:tcPr>
          <w:p w:rsidR="00677C1E" w:rsidRDefault="00677C1E" w:rsidP="00CE24F8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677C1E" w:rsidRDefault="00677C1E" w:rsidP="00CE24F8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77C1E" w:rsidRDefault="00677C1E" w:rsidP="00CE24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9" w:type="dxa"/>
          </w:tcPr>
          <w:p w:rsidR="00677C1E" w:rsidRDefault="00677C1E" w:rsidP="00CE24F8">
            <w:pPr>
              <w:pStyle w:val="TableParagraph"/>
              <w:ind w:left="93"/>
              <w:rPr>
                <w:sz w:val="24"/>
              </w:rPr>
            </w:pPr>
            <w:r>
              <w:rPr>
                <w:sz w:val="24"/>
              </w:rPr>
              <w:t>24.04.2023</w:t>
            </w:r>
          </w:p>
        </w:tc>
        <w:tc>
          <w:tcPr>
            <w:tcW w:w="1572" w:type="dxa"/>
          </w:tcPr>
          <w:p w:rsidR="00677C1E" w:rsidRDefault="00677C1E" w:rsidP="00CE24F8">
            <w:pPr>
              <w:pStyle w:val="TableParagraph"/>
              <w:spacing w:line="259" w:lineRule="auto"/>
              <w:ind w:right="4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77C1E" w:rsidTr="00CE24F8">
        <w:trPr>
          <w:trHeight w:val="1235"/>
        </w:trPr>
        <w:tc>
          <w:tcPr>
            <w:tcW w:w="504" w:type="dxa"/>
          </w:tcPr>
          <w:p w:rsidR="00677C1E" w:rsidRDefault="00677C1E" w:rsidP="00CE24F8">
            <w:pPr>
              <w:pStyle w:val="TableParagraph"/>
              <w:spacing w:before="66"/>
              <w:ind w:left="83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3219" w:type="dxa"/>
          </w:tcPr>
          <w:p w:rsidR="00677C1E" w:rsidRDefault="009A28FD" w:rsidP="00CE24F8">
            <w:pPr>
              <w:pStyle w:val="TableParagraph"/>
              <w:spacing w:before="181" w:line="273" w:lineRule="auto"/>
              <w:ind w:left="83" w:right="384"/>
              <w:jc w:val="both"/>
              <w:rPr>
                <w:sz w:val="24"/>
              </w:rPr>
            </w:pPr>
            <w:r>
              <w:rPr>
                <w:sz w:val="24"/>
              </w:rPr>
              <w:t>Равномерный бег 3минуты.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ОРУ. Чередование ходьбы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ходьба).</w:t>
            </w:r>
          </w:p>
        </w:tc>
        <w:tc>
          <w:tcPr>
            <w:tcW w:w="732" w:type="dxa"/>
          </w:tcPr>
          <w:p w:rsidR="00677C1E" w:rsidRDefault="00677C1E" w:rsidP="00CE24F8">
            <w:pPr>
              <w:pStyle w:val="TableParagraph"/>
              <w:spacing w:before="66"/>
              <w:ind w:left="8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677C1E" w:rsidRDefault="00677C1E" w:rsidP="00CE24F8">
            <w:pPr>
              <w:pStyle w:val="TableParagraph"/>
              <w:spacing w:before="66"/>
              <w:ind w:left="8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77C1E" w:rsidRDefault="00677C1E" w:rsidP="00CE24F8">
            <w:pPr>
              <w:pStyle w:val="TableParagraph"/>
              <w:spacing w:before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9" w:type="dxa"/>
          </w:tcPr>
          <w:p w:rsidR="00677C1E" w:rsidRDefault="00677C1E" w:rsidP="00CE24F8">
            <w:pPr>
              <w:pStyle w:val="TableParagraph"/>
              <w:spacing w:before="66"/>
              <w:ind w:left="93"/>
              <w:rPr>
                <w:sz w:val="24"/>
              </w:rPr>
            </w:pPr>
            <w:r>
              <w:rPr>
                <w:sz w:val="24"/>
              </w:rPr>
              <w:t>28.04.2023</w:t>
            </w:r>
          </w:p>
        </w:tc>
        <w:tc>
          <w:tcPr>
            <w:tcW w:w="1572" w:type="dxa"/>
          </w:tcPr>
          <w:p w:rsidR="00677C1E" w:rsidRDefault="00677C1E" w:rsidP="00CE24F8">
            <w:pPr>
              <w:pStyle w:val="TableParagraph"/>
              <w:spacing w:before="66" w:line="259" w:lineRule="auto"/>
              <w:ind w:right="4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77C1E" w:rsidTr="00CE24F8">
        <w:trPr>
          <w:trHeight w:val="1232"/>
        </w:trPr>
        <w:tc>
          <w:tcPr>
            <w:tcW w:w="504" w:type="dxa"/>
          </w:tcPr>
          <w:p w:rsidR="00677C1E" w:rsidRDefault="00677C1E" w:rsidP="00CE24F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3219" w:type="dxa"/>
          </w:tcPr>
          <w:p w:rsidR="00677C1E" w:rsidRDefault="009A28FD" w:rsidP="00CE24F8">
            <w:pPr>
              <w:pStyle w:val="TableParagraph"/>
              <w:spacing w:before="181" w:line="273" w:lineRule="auto"/>
              <w:ind w:left="83" w:right="384"/>
              <w:jc w:val="both"/>
              <w:rPr>
                <w:sz w:val="24"/>
              </w:rPr>
            </w:pPr>
            <w:r>
              <w:rPr>
                <w:sz w:val="24"/>
              </w:rPr>
              <w:t>Равномерный бег 3минуты.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ОРУ. Чередование ходьбы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ходьба).</w:t>
            </w:r>
          </w:p>
        </w:tc>
        <w:tc>
          <w:tcPr>
            <w:tcW w:w="732" w:type="dxa"/>
          </w:tcPr>
          <w:p w:rsidR="00677C1E" w:rsidRDefault="00677C1E" w:rsidP="00CE24F8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677C1E" w:rsidRDefault="00677C1E" w:rsidP="00CE24F8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77C1E" w:rsidRDefault="00677C1E" w:rsidP="00CE24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9" w:type="dxa"/>
          </w:tcPr>
          <w:p w:rsidR="00677C1E" w:rsidRDefault="00677C1E" w:rsidP="00CE24F8">
            <w:pPr>
              <w:pStyle w:val="TableParagraph"/>
              <w:ind w:left="93" w:right="-15"/>
              <w:rPr>
                <w:sz w:val="24"/>
              </w:rPr>
            </w:pPr>
            <w:r>
              <w:rPr>
                <w:sz w:val="24"/>
              </w:rPr>
              <w:t>.01.05.2023</w:t>
            </w:r>
          </w:p>
        </w:tc>
        <w:tc>
          <w:tcPr>
            <w:tcW w:w="1572" w:type="dxa"/>
          </w:tcPr>
          <w:p w:rsidR="00677C1E" w:rsidRDefault="00677C1E" w:rsidP="00CE24F8">
            <w:pPr>
              <w:pStyle w:val="TableParagraph"/>
              <w:spacing w:line="259" w:lineRule="auto"/>
              <w:ind w:right="4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677C1E" w:rsidRDefault="00677C1E" w:rsidP="00677C1E">
      <w:pPr>
        <w:spacing w:line="259" w:lineRule="auto"/>
        <w:rPr>
          <w:sz w:val="24"/>
        </w:rPr>
        <w:sectPr w:rsidR="00677C1E">
          <w:pgSz w:w="11900" w:h="16850"/>
          <w:pgMar w:top="560" w:right="560" w:bottom="280" w:left="460" w:header="720" w:footer="720" w:gutter="0"/>
          <w:cols w:space="720"/>
        </w:sectPr>
      </w:pPr>
    </w:p>
    <w:tbl>
      <w:tblPr>
        <w:tblStyle w:val="TableNormal"/>
        <w:tblW w:w="10553" w:type="dxa"/>
        <w:tblInd w:w="1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3"/>
        <w:gridCol w:w="3218"/>
        <w:gridCol w:w="732"/>
        <w:gridCol w:w="1620"/>
        <w:gridCol w:w="1668"/>
        <w:gridCol w:w="1239"/>
        <w:gridCol w:w="1573"/>
      </w:tblGrid>
      <w:tr w:rsidR="00677C1E" w:rsidTr="009A28FD">
        <w:trPr>
          <w:trHeight w:val="1569"/>
        </w:trPr>
        <w:tc>
          <w:tcPr>
            <w:tcW w:w="504" w:type="dxa"/>
          </w:tcPr>
          <w:p w:rsidR="00677C1E" w:rsidRDefault="00677C1E" w:rsidP="00CE24F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lastRenderedPageBreak/>
              <w:t>62.</w:t>
            </w:r>
          </w:p>
        </w:tc>
        <w:tc>
          <w:tcPr>
            <w:tcW w:w="3219" w:type="dxa"/>
          </w:tcPr>
          <w:p w:rsidR="00677C1E" w:rsidRDefault="00677C1E" w:rsidP="00CE24F8">
            <w:pPr>
              <w:pStyle w:val="TableParagraph"/>
              <w:spacing w:before="131" w:line="288" w:lineRule="auto"/>
              <w:ind w:left="83"/>
              <w:rPr>
                <w:sz w:val="24"/>
              </w:rPr>
            </w:pPr>
            <w:r>
              <w:rPr>
                <w:spacing w:val="-1"/>
                <w:sz w:val="24"/>
              </w:rPr>
              <w:t>Сочетание</w:t>
            </w:r>
            <w:r w:rsidR="009A28FD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различных</w:t>
            </w:r>
            <w:r w:rsidR="009A28FD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видов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ходьбы. Бег с изменением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направления,</w:t>
            </w:r>
            <w:r w:rsidR="009A28FD">
              <w:rPr>
                <w:sz w:val="24"/>
              </w:rPr>
              <w:t xml:space="preserve"> </w:t>
            </w:r>
            <w:r>
              <w:rPr>
                <w:sz w:val="24"/>
              </w:rPr>
              <w:t>ритма</w:t>
            </w:r>
            <w:r w:rsidR="009A28FD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9A28FD">
              <w:rPr>
                <w:sz w:val="24"/>
              </w:rPr>
              <w:t xml:space="preserve"> </w:t>
            </w:r>
            <w:r>
              <w:rPr>
                <w:sz w:val="24"/>
              </w:rPr>
              <w:t>темпа.</w:t>
            </w:r>
          </w:p>
          <w:p w:rsidR="00677C1E" w:rsidRDefault="00677C1E" w:rsidP="00CE24F8">
            <w:pPr>
              <w:pStyle w:val="TableParagraph"/>
              <w:spacing w:before="74"/>
              <w:ind w:left="83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ОРУ.</w:t>
            </w:r>
          </w:p>
        </w:tc>
        <w:tc>
          <w:tcPr>
            <w:tcW w:w="732" w:type="dxa"/>
          </w:tcPr>
          <w:p w:rsidR="00677C1E" w:rsidRDefault="00677C1E" w:rsidP="00CE24F8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677C1E" w:rsidRDefault="00677C1E" w:rsidP="00CE24F8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77C1E" w:rsidRDefault="00677C1E" w:rsidP="00CE24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9" w:type="dxa"/>
          </w:tcPr>
          <w:p w:rsidR="00677C1E" w:rsidRDefault="00677C1E" w:rsidP="00CE24F8">
            <w:pPr>
              <w:pStyle w:val="TableParagraph"/>
              <w:ind w:left="93"/>
              <w:rPr>
                <w:sz w:val="24"/>
              </w:rPr>
            </w:pPr>
            <w:r>
              <w:rPr>
                <w:sz w:val="24"/>
              </w:rPr>
              <w:t>5.05.2023</w:t>
            </w:r>
          </w:p>
        </w:tc>
        <w:tc>
          <w:tcPr>
            <w:tcW w:w="1572" w:type="dxa"/>
          </w:tcPr>
          <w:p w:rsidR="00677C1E" w:rsidRDefault="00677C1E" w:rsidP="00CE24F8">
            <w:pPr>
              <w:pStyle w:val="TableParagraph"/>
              <w:spacing w:line="259" w:lineRule="auto"/>
              <w:ind w:right="4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77C1E" w:rsidTr="009A28FD">
        <w:trPr>
          <w:trHeight w:val="1571"/>
        </w:trPr>
        <w:tc>
          <w:tcPr>
            <w:tcW w:w="504" w:type="dxa"/>
          </w:tcPr>
          <w:p w:rsidR="00677C1E" w:rsidRDefault="00677C1E" w:rsidP="00CE24F8">
            <w:pPr>
              <w:pStyle w:val="TableParagraph"/>
              <w:spacing w:before="66"/>
              <w:ind w:left="83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3219" w:type="dxa"/>
          </w:tcPr>
          <w:p w:rsidR="00677C1E" w:rsidRDefault="00677C1E" w:rsidP="00CE24F8">
            <w:pPr>
              <w:pStyle w:val="TableParagraph"/>
              <w:spacing w:before="219" w:line="259" w:lineRule="auto"/>
              <w:ind w:left="83" w:right="40"/>
              <w:rPr>
                <w:sz w:val="24"/>
              </w:rPr>
            </w:pPr>
            <w:r>
              <w:rPr>
                <w:sz w:val="24"/>
              </w:rPr>
              <w:t>Бег с изменением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направления, ритма и темпа.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 w:rsidR="009A28FD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9A28FD">
              <w:rPr>
                <w:sz w:val="24"/>
              </w:rPr>
              <w:t xml:space="preserve"> </w:t>
            </w:r>
            <w:r>
              <w:rPr>
                <w:sz w:val="24"/>
              </w:rPr>
              <w:t>заданном</w:t>
            </w:r>
            <w:r w:rsidR="009A28FD">
              <w:rPr>
                <w:sz w:val="24"/>
              </w:rPr>
              <w:t xml:space="preserve"> </w:t>
            </w:r>
            <w:r>
              <w:rPr>
                <w:sz w:val="24"/>
              </w:rPr>
              <w:t>коридоре.</w:t>
            </w:r>
            <w:r w:rsidR="009A28FD">
              <w:rPr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ОРУ.</w:t>
            </w:r>
          </w:p>
        </w:tc>
        <w:tc>
          <w:tcPr>
            <w:tcW w:w="732" w:type="dxa"/>
          </w:tcPr>
          <w:p w:rsidR="00677C1E" w:rsidRDefault="00677C1E" w:rsidP="00CE24F8">
            <w:pPr>
              <w:pStyle w:val="TableParagraph"/>
              <w:spacing w:before="66"/>
              <w:ind w:left="8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677C1E" w:rsidRDefault="00677C1E" w:rsidP="00CE24F8">
            <w:pPr>
              <w:pStyle w:val="TableParagraph"/>
              <w:spacing w:before="66"/>
              <w:ind w:left="8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77C1E" w:rsidRDefault="00677C1E" w:rsidP="00CE24F8">
            <w:pPr>
              <w:pStyle w:val="TableParagraph"/>
              <w:spacing w:before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9" w:type="dxa"/>
          </w:tcPr>
          <w:p w:rsidR="00677C1E" w:rsidRDefault="00677C1E" w:rsidP="00CE24F8">
            <w:pPr>
              <w:pStyle w:val="TableParagraph"/>
              <w:spacing w:before="66"/>
              <w:ind w:left="93"/>
              <w:rPr>
                <w:sz w:val="24"/>
              </w:rPr>
            </w:pPr>
            <w:r>
              <w:rPr>
                <w:sz w:val="24"/>
              </w:rPr>
              <w:t>8.05.2023</w:t>
            </w:r>
          </w:p>
        </w:tc>
        <w:tc>
          <w:tcPr>
            <w:tcW w:w="1572" w:type="dxa"/>
          </w:tcPr>
          <w:p w:rsidR="00677C1E" w:rsidRDefault="00677C1E" w:rsidP="00CE24F8">
            <w:pPr>
              <w:pStyle w:val="TableParagraph"/>
              <w:spacing w:before="66" w:line="259" w:lineRule="auto"/>
              <w:ind w:right="4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77C1E" w:rsidTr="009A28FD">
        <w:trPr>
          <w:trHeight w:val="897"/>
        </w:trPr>
        <w:tc>
          <w:tcPr>
            <w:tcW w:w="504" w:type="dxa"/>
          </w:tcPr>
          <w:p w:rsidR="00677C1E" w:rsidRDefault="00677C1E" w:rsidP="00CE24F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3219" w:type="dxa"/>
          </w:tcPr>
          <w:p w:rsidR="00677C1E" w:rsidRDefault="00677C1E" w:rsidP="00CE24F8">
            <w:pPr>
              <w:pStyle w:val="TableParagraph"/>
              <w:spacing w:before="179" w:line="261" w:lineRule="auto"/>
              <w:ind w:left="83" w:right="788"/>
              <w:rPr>
                <w:sz w:val="24"/>
              </w:rPr>
            </w:pPr>
            <w:r>
              <w:rPr>
                <w:spacing w:val="-1"/>
                <w:sz w:val="24"/>
              </w:rPr>
              <w:t>Прыжок</w:t>
            </w:r>
            <w:r w:rsidR="009A28FD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 w:rsidR="009A28FD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длину</w:t>
            </w:r>
            <w:r w:rsidR="009A28FD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</w:t>
            </w:r>
            <w:r w:rsidR="009A28FD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места.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Эстафеты.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ОРУ.</w:t>
            </w:r>
          </w:p>
        </w:tc>
        <w:tc>
          <w:tcPr>
            <w:tcW w:w="732" w:type="dxa"/>
          </w:tcPr>
          <w:p w:rsidR="00677C1E" w:rsidRDefault="00677C1E" w:rsidP="00CE24F8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677C1E" w:rsidRDefault="00677C1E" w:rsidP="00CE24F8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77C1E" w:rsidRDefault="00677C1E" w:rsidP="00CE24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9" w:type="dxa"/>
          </w:tcPr>
          <w:p w:rsidR="00677C1E" w:rsidRDefault="00677C1E" w:rsidP="00CE24F8">
            <w:pPr>
              <w:pStyle w:val="TableParagraph"/>
              <w:ind w:left="93"/>
              <w:rPr>
                <w:sz w:val="24"/>
              </w:rPr>
            </w:pPr>
            <w:r>
              <w:rPr>
                <w:sz w:val="24"/>
              </w:rPr>
              <w:t>12.05.2023</w:t>
            </w:r>
          </w:p>
        </w:tc>
        <w:tc>
          <w:tcPr>
            <w:tcW w:w="1572" w:type="dxa"/>
          </w:tcPr>
          <w:p w:rsidR="00677C1E" w:rsidRDefault="00677C1E" w:rsidP="00CE24F8">
            <w:pPr>
              <w:pStyle w:val="TableParagraph"/>
              <w:spacing w:before="179" w:line="261" w:lineRule="auto"/>
              <w:ind w:right="4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77C1E" w:rsidTr="009A28FD">
        <w:trPr>
          <w:trHeight w:val="900"/>
        </w:trPr>
        <w:tc>
          <w:tcPr>
            <w:tcW w:w="504" w:type="dxa"/>
          </w:tcPr>
          <w:p w:rsidR="00677C1E" w:rsidRDefault="00677C1E" w:rsidP="00CE24F8">
            <w:pPr>
              <w:pStyle w:val="TableParagraph"/>
              <w:spacing w:before="66"/>
              <w:ind w:left="83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3219" w:type="dxa"/>
          </w:tcPr>
          <w:p w:rsidR="00677C1E" w:rsidRDefault="00677C1E" w:rsidP="00CE24F8">
            <w:pPr>
              <w:pStyle w:val="TableParagraph"/>
              <w:spacing w:before="7" w:line="400" w:lineRule="atLeast"/>
              <w:ind w:left="83"/>
              <w:rPr>
                <w:sz w:val="24"/>
              </w:rPr>
            </w:pPr>
            <w:r>
              <w:rPr>
                <w:spacing w:val="-1"/>
                <w:sz w:val="24"/>
              </w:rPr>
              <w:t>Метание</w:t>
            </w:r>
            <w:r w:rsidR="009A28FD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малого</w:t>
            </w:r>
            <w:r w:rsidR="009A28FD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мяча</w:t>
            </w:r>
            <w:r w:rsidR="009A28FD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 w:rsidR="009A28FD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цель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(2х2)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3–4 метров.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ОРУ</w:t>
            </w:r>
          </w:p>
        </w:tc>
        <w:tc>
          <w:tcPr>
            <w:tcW w:w="732" w:type="dxa"/>
          </w:tcPr>
          <w:p w:rsidR="00677C1E" w:rsidRDefault="00677C1E" w:rsidP="00CE24F8">
            <w:pPr>
              <w:pStyle w:val="TableParagraph"/>
              <w:spacing w:before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77C1E" w:rsidRDefault="00677C1E" w:rsidP="00CE24F8">
            <w:pPr>
              <w:pStyle w:val="TableParagraph"/>
              <w:spacing w:before="6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77C1E" w:rsidRDefault="00677C1E" w:rsidP="00CE24F8">
            <w:pPr>
              <w:pStyle w:val="TableParagraph"/>
              <w:spacing w:before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7" w:type="dxa"/>
          </w:tcPr>
          <w:p w:rsidR="00677C1E" w:rsidRDefault="00677C1E" w:rsidP="00CE24F8">
            <w:pPr>
              <w:pStyle w:val="TableParagraph"/>
              <w:spacing w:before="66"/>
              <w:ind w:left="69" w:right="23"/>
              <w:jc w:val="center"/>
              <w:rPr>
                <w:sz w:val="24"/>
              </w:rPr>
            </w:pPr>
            <w:r>
              <w:rPr>
                <w:sz w:val="24"/>
              </w:rPr>
              <w:t>15.05.2023</w:t>
            </w:r>
          </w:p>
        </w:tc>
        <w:tc>
          <w:tcPr>
            <w:tcW w:w="1573" w:type="dxa"/>
          </w:tcPr>
          <w:p w:rsidR="00677C1E" w:rsidRDefault="00677C1E" w:rsidP="00CE24F8">
            <w:pPr>
              <w:pStyle w:val="TableParagraph"/>
              <w:spacing w:before="181" w:line="259" w:lineRule="auto"/>
              <w:ind w:right="4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77C1E" w:rsidTr="009A28FD">
        <w:trPr>
          <w:trHeight w:val="896"/>
        </w:trPr>
        <w:tc>
          <w:tcPr>
            <w:tcW w:w="504" w:type="dxa"/>
          </w:tcPr>
          <w:p w:rsidR="00677C1E" w:rsidRDefault="00677C1E" w:rsidP="00CE24F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3219" w:type="dxa"/>
          </w:tcPr>
          <w:p w:rsidR="00677C1E" w:rsidRDefault="00677C1E" w:rsidP="00CE24F8">
            <w:pPr>
              <w:pStyle w:val="TableParagraph"/>
              <w:spacing w:before="181" w:line="259" w:lineRule="auto"/>
              <w:ind w:left="83"/>
              <w:rPr>
                <w:sz w:val="24"/>
              </w:rPr>
            </w:pPr>
            <w:r>
              <w:rPr>
                <w:spacing w:val="-1"/>
                <w:sz w:val="24"/>
              </w:rPr>
              <w:t>Метание</w:t>
            </w:r>
            <w:r w:rsidR="009A28FD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набивного</w:t>
            </w:r>
            <w:r w:rsidR="009A28FD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мяча</w:t>
            </w:r>
            <w:r w:rsidR="009A28FD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дальность.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ОРУ.</w:t>
            </w:r>
          </w:p>
        </w:tc>
        <w:tc>
          <w:tcPr>
            <w:tcW w:w="732" w:type="dxa"/>
          </w:tcPr>
          <w:p w:rsidR="00677C1E" w:rsidRDefault="00677C1E" w:rsidP="00CE24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77C1E" w:rsidRDefault="00677C1E" w:rsidP="00CE24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77C1E" w:rsidRDefault="00677C1E" w:rsidP="00CE24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7" w:type="dxa"/>
          </w:tcPr>
          <w:p w:rsidR="00677C1E" w:rsidRDefault="00677C1E" w:rsidP="00CE24F8">
            <w:pPr>
              <w:pStyle w:val="TableParagraph"/>
              <w:ind w:left="69" w:right="23"/>
              <w:jc w:val="center"/>
              <w:rPr>
                <w:sz w:val="24"/>
              </w:rPr>
            </w:pPr>
            <w:r>
              <w:rPr>
                <w:sz w:val="24"/>
              </w:rPr>
              <w:t>19.05.2023</w:t>
            </w:r>
          </w:p>
        </w:tc>
        <w:tc>
          <w:tcPr>
            <w:tcW w:w="1573" w:type="dxa"/>
          </w:tcPr>
          <w:p w:rsidR="00677C1E" w:rsidRDefault="00677C1E" w:rsidP="00CE24F8">
            <w:pPr>
              <w:pStyle w:val="TableParagraph"/>
              <w:spacing w:before="181" w:line="259" w:lineRule="auto"/>
              <w:ind w:right="4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77C1E" w:rsidTr="009A28FD">
        <w:trPr>
          <w:trHeight w:val="901"/>
        </w:trPr>
        <w:tc>
          <w:tcPr>
            <w:tcW w:w="3723" w:type="dxa"/>
            <w:gridSpan w:val="2"/>
          </w:tcPr>
          <w:p w:rsidR="00677C1E" w:rsidRDefault="00677C1E" w:rsidP="00CE24F8">
            <w:pPr>
              <w:pStyle w:val="TableParagraph"/>
              <w:spacing w:before="181" w:line="261" w:lineRule="auto"/>
              <w:ind w:left="83" w:right="37"/>
              <w:rPr>
                <w:sz w:val="24"/>
              </w:rPr>
            </w:pPr>
            <w:r>
              <w:rPr>
                <w:spacing w:val="-1"/>
                <w:sz w:val="24"/>
              </w:rPr>
              <w:t>ОБЩЕЕКОЛИЧЕСТВОЧАСОВ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677C1E" w:rsidRDefault="00677C1E" w:rsidP="00CE24F8">
            <w:pPr>
              <w:pStyle w:val="TableParagraph"/>
              <w:spacing w:before="66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1620" w:type="dxa"/>
          </w:tcPr>
          <w:p w:rsidR="00677C1E" w:rsidRDefault="00677C1E" w:rsidP="00CE24F8">
            <w:pPr>
              <w:pStyle w:val="TableParagraph"/>
              <w:spacing w:before="6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478" w:type="dxa"/>
            <w:gridSpan w:val="3"/>
          </w:tcPr>
          <w:p w:rsidR="00677C1E" w:rsidRDefault="00677C1E" w:rsidP="00CE24F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D22D38" w:rsidRDefault="00D22D38">
      <w:pPr>
        <w:sectPr w:rsidR="00D22D38" w:rsidSect="00677C1E">
          <w:pgSz w:w="11900" w:h="16840"/>
          <w:pgMar w:top="851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22D38" w:rsidRDefault="00D22D38">
      <w:pPr>
        <w:autoSpaceDE w:val="0"/>
        <w:autoSpaceDN w:val="0"/>
        <w:spacing w:after="78" w:line="220" w:lineRule="exact"/>
      </w:pPr>
    </w:p>
    <w:p w:rsidR="00D22D38" w:rsidRDefault="00347A2E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D22D38" w:rsidRPr="00A34486" w:rsidRDefault="00347A2E">
      <w:pPr>
        <w:autoSpaceDE w:val="0"/>
        <w:autoSpaceDN w:val="0"/>
        <w:spacing w:before="346" w:after="0" w:line="300" w:lineRule="auto"/>
        <w:ind w:right="432"/>
        <w:rPr>
          <w:lang w:val="ru-RU"/>
        </w:rPr>
      </w:pPr>
      <w:r w:rsidRPr="00A3448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ОБЯЗАТЕЛЬНЫЕ УЧЕБНЫЕ МАТЕРИАЛЫ ДЛЯ УЧЕНИКА </w:t>
      </w:r>
      <w:r w:rsidRPr="00A34486">
        <w:rPr>
          <w:lang w:val="ru-RU"/>
        </w:rPr>
        <w:br/>
      </w: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Физическая культура, 1-4 класс/Лях В.И., Акционерное общество «Издательство «Просвещение»; Введите свой вариант:</w:t>
      </w:r>
    </w:p>
    <w:p w:rsidR="00D22D38" w:rsidRPr="00A34486" w:rsidRDefault="00347A2E">
      <w:pPr>
        <w:autoSpaceDE w:val="0"/>
        <w:autoSpaceDN w:val="0"/>
        <w:spacing w:before="262" w:after="0" w:line="302" w:lineRule="auto"/>
        <w:ind w:right="4896"/>
        <w:rPr>
          <w:lang w:val="ru-RU"/>
        </w:rPr>
      </w:pPr>
      <w:r w:rsidRPr="00A3448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МЕТОДИЧЕСКИЕ МАТЕРИАЛЫ ДЛЯ УЧИТЕЛЯ </w:t>
      </w: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Поурочные разработки</w:t>
      </w:r>
    </w:p>
    <w:p w:rsidR="00D22D38" w:rsidRPr="00A34486" w:rsidRDefault="00347A2E">
      <w:pPr>
        <w:autoSpaceDE w:val="0"/>
        <w:autoSpaceDN w:val="0"/>
        <w:spacing w:before="262" w:after="0" w:line="302" w:lineRule="auto"/>
        <w:ind w:right="1440"/>
        <w:rPr>
          <w:lang w:val="ru-RU"/>
        </w:rPr>
      </w:pPr>
      <w:r w:rsidRPr="00A3448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ЦИФРОВЫЕ ОБРАЗОВАТЕЛЬНЫЕ РЕСУРСЫ И РЕСУРСЫ СЕТИ ИНТЕРНЕТ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galhar</w:t>
      </w:r>
      <w:proofErr w:type="spellEnd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j</w:t>
      </w: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imdofree</w:t>
      </w:r>
      <w:proofErr w:type="spellEnd"/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</w:p>
    <w:p w:rsidR="00D22D38" w:rsidRPr="00A34486" w:rsidRDefault="00D22D38">
      <w:pPr>
        <w:rPr>
          <w:lang w:val="ru-RU"/>
        </w:rPr>
        <w:sectPr w:rsidR="00D22D38" w:rsidRPr="00A34486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22D38" w:rsidRPr="00A34486" w:rsidRDefault="00D22D38">
      <w:pPr>
        <w:autoSpaceDE w:val="0"/>
        <w:autoSpaceDN w:val="0"/>
        <w:spacing w:after="78" w:line="220" w:lineRule="exact"/>
        <w:rPr>
          <w:lang w:val="ru-RU"/>
        </w:rPr>
      </w:pPr>
    </w:p>
    <w:p w:rsidR="00D22D38" w:rsidRPr="00A34486" w:rsidRDefault="00347A2E">
      <w:pPr>
        <w:autoSpaceDE w:val="0"/>
        <w:autoSpaceDN w:val="0"/>
        <w:spacing w:after="0" w:line="230" w:lineRule="auto"/>
        <w:rPr>
          <w:lang w:val="ru-RU"/>
        </w:rPr>
      </w:pPr>
      <w:r w:rsidRPr="00A34486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D22D38" w:rsidRPr="00A34486" w:rsidRDefault="00347A2E">
      <w:pPr>
        <w:autoSpaceDE w:val="0"/>
        <w:autoSpaceDN w:val="0"/>
        <w:spacing w:before="346" w:after="0" w:line="300" w:lineRule="auto"/>
        <w:ind w:right="5616"/>
        <w:rPr>
          <w:lang w:val="ru-RU"/>
        </w:rPr>
      </w:pPr>
      <w:r w:rsidRPr="00A3448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A34486">
        <w:rPr>
          <w:lang w:val="ru-RU"/>
        </w:rPr>
        <w:br/>
      </w: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мультимедийные </w:t>
      </w:r>
      <w:r w:rsidRPr="00A34486">
        <w:rPr>
          <w:lang w:val="ru-RU"/>
        </w:rPr>
        <w:br/>
      </w: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>программы, электронные учебники и задачники</w:t>
      </w:r>
    </w:p>
    <w:p w:rsidR="00D22D38" w:rsidRPr="00A34486" w:rsidRDefault="00347A2E">
      <w:pPr>
        <w:autoSpaceDE w:val="0"/>
        <w:autoSpaceDN w:val="0"/>
        <w:spacing w:before="262" w:after="0" w:line="302" w:lineRule="auto"/>
        <w:ind w:right="3024"/>
        <w:rPr>
          <w:lang w:val="ru-RU"/>
        </w:rPr>
      </w:pPr>
      <w:r w:rsidRPr="00A3448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ПРАКТИЧЕСКИХ РАБОТ </w:t>
      </w:r>
      <w:r w:rsidRPr="00A34486">
        <w:rPr>
          <w:rFonts w:ascii="Times New Roman" w:eastAsia="Times New Roman" w:hAnsi="Times New Roman"/>
          <w:color w:val="000000"/>
          <w:sz w:val="24"/>
          <w:lang w:val="ru-RU"/>
        </w:rPr>
        <w:t xml:space="preserve">спортивный </w:t>
      </w:r>
      <w:r w:rsidR="009A28FD" w:rsidRPr="00A34486">
        <w:rPr>
          <w:rFonts w:ascii="Times New Roman" w:eastAsia="Times New Roman" w:hAnsi="Times New Roman"/>
          <w:color w:val="000000"/>
          <w:sz w:val="24"/>
          <w:lang w:val="ru-RU"/>
        </w:rPr>
        <w:t>инвентарь</w:t>
      </w:r>
    </w:p>
    <w:p w:rsidR="00347A2E" w:rsidRPr="00A34486" w:rsidRDefault="00347A2E" w:rsidP="009A28FD">
      <w:pPr>
        <w:rPr>
          <w:lang w:val="ru-RU"/>
        </w:rPr>
      </w:pPr>
      <w:bookmarkStart w:id="0" w:name="_GoBack"/>
      <w:bookmarkEnd w:id="0"/>
    </w:p>
    <w:sectPr w:rsidR="00347A2E" w:rsidRPr="00A34486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72060C0"/>
    <w:multiLevelType w:val="hybridMultilevel"/>
    <w:tmpl w:val="D8D614D2"/>
    <w:lvl w:ilvl="0" w:tplc="216201C6">
      <w:start w:val="1"/>
      <w:numFmt w:val="decimal"/>
      <w:lvlText w:val="%1)"/>
      <w:lvlJc w:val="left"/>
      <w:pPr>
        <w:ind w:left="290" w:hanging="267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306B59C">
      <w:numFmt w:val="bullet"/>
      <w:lvlText w:val="—"/>
      <w:lvlJc w:val="left"/>
      <w:pPr>
        <w:ind w:left="724" w:hanging="3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9BD4879C">
      <w:numFmt w:val="bullet"/>
      <w:lvlText w:val="•"/>
      <w:lvlJc w:val="left"/>
      <w:pPr>
        <w:ind w:left="1859" w:hanging="308"/>
      </w:pPr>
      <w:rPr>
        <w:rFonts w:hint="default"/>
        <w:lang w:val="ru-RU" w:eastAsia="en-US" w:bidi="ar-SA"/>
      </w:rPr>
    </w:lvl>
    <w:lvl w:ilvl="3" w:tplc="E6945BCC">
      <w:numFmt w:val="bullet"/>
      <w:lvlText w:val="•"/>
      <w:lvlJc w:val="left"/>
      <w:pPr>
        <w:ind w:left="2999" w:hanging="308"/>
      </w:pPr>
      <w:rPr>
        <w:rFonts w:hint="default"/>
        <w:lang w:val="ru-RU" w:eastAsia="en-US" w:bidi="ar-SA"/>
      </w:rPr>
    </w:lvl>
    <w:lvl w:ilvl="4" w:tplc="2E9A1356">
      <w:numFmt w:val="bullet"/>
      <w:lvlText w:val="•"/>
      <w:lvlJc w:val="left"/>
      <w:pPr>
        <w:ind w:left="4139" w:hanging="308"/>
      </w:pPr>
      <w:rPr>
        <w:rFonts w:hint="default"/>
        <w:lang w:val="ru-RU" w:eastAsia="en-US" w:bidi="ar-SA"/>
      </w:rPr>
    </w:lvl>
    <w:lvl w:ilvl="5" w:tplc="35AEDB48">
      <w:numFmt w:val="bullet"/>
      <w:lvlText w:val="•"/>
      <w:lvlJc w:val="left"/>
      <w:pPr>
        <w:ind w:left="5279" w:hanging="308"/>
      </w:pPr>
      <w:rPr>
        <w:rFonts w:hint="default"/>
        <w:lang w:val="ru-RU" w:eastAsia="en-US" w:bidi="ar-SA"/>
      </w:rPr>
    </w:lvl>
    <w:lvl w:ilvl="6" w:tplc="0F7A0F30">
      <w:numFmt w:val="bullet"/>
      <w:lvlText w:val="•"/>
      <w:lvlJc w:val="left"/>
      <w:pPr>
        <w:ind w:left="6419" w:hanging="308"/>
      </w:pPr>
      <w:rPr>
        <w:rFonts w:hint="default"/>
        <w:lang w:val="ru-RU" w:eastAsia="en-US" w:bidi="ar-SA"/>
      </w:rPr>
    </w:lvl>
    <w:lvl w:ilvl="7" w:tplc="203AADC2">
      <w:numFmt w:val="bullet"/>
      <w:lvlText w:val="•"/>
      <w:lvlJc w:val="left"/>
      <w:pPr>
        <w:ind w:left="7559" w:hanging="308"/>
      </w:pPr>
      <w:rPr>
        <w:rFonts w:hint="default"/>
        <w:lang w:val="ru-RU" w:eastAsia="en-US" w:bidi="ar-SA"/>
      </w:rPr>
    </w:lvl>
    <w:lvl w:ilvl="8" w:tplc="6DA6D2BE">
      <w:numFmt w:val="bullet"/>
      <w:lvlText w:val="•"/>
      <w:lvlJc w:val="left"/>
      <w:pPr>
        <w:ind w:left="8699" w:hanging="308"/>
      </w:pPr>
      <w:rPr>
        <w:rFonts w:hint="default"/>
        <w:lang w:val="ru-RU" w:eastAsia="en-US" w:bidi="ar-SA"/>
      </w:rPr>
    </w:lvl>
  </w:abstractNum>
  <w:abstractNum w:abstractNumId="10">
    <w:nsid w:val="3CDE53B3"/>
    <w:multiLevelType w:val="hybridMultilevel"/>
    <w:tmpl w:val="7ECAA2AC"/>
    <w:lvl w:ilvl="0" w:tplc="2A881A28">
      <w:numFmt w:val="bullet"/>
      <w:lvlText w:val="—"/>
      <w:lvlJc w:val="left"/>
      <w:pPr>
        <w:ind w:left="484" w:hanging="3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A361F0C">
      <w:numFmt w:val="bullet"/>
      <w:lvlText w:val="—"/>
      <w:lvlJc w:val="left"/>
      <w:pPr>
        <w:ind w:left="724" w:hanging="3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82E4D81E">
      <w:numFmt w:val="bullet"/>
      <w:lvlText w:val="•"/>
      <w:lvlJc w:val="left"/>
      <w:pPr>
        <w:ind w:left="1859" w:hanging="308"/>
      </w:pPr>
      <w:rPr>
        <w:rFonts w:hint="default"/>
        <w:lang w:val="ru-RU" w:eastAsia="en-US" w:bidi="ar-SA"/>
      </w:rPr>
    </w:lvl>
    <w:lvl w:ilvl="3" w:tplc="9558D556">
      <w:numFmt w:val="bullet"/>
      <w:lvlText w:val="•"/>
      <w:lvlJc w:val="left"/>
      <w:pPr>
        <w:ind w:left="2999" w:hanging="308"/>
      </w:pPr>
      <w:rPr>
        <w:rFonts w:hint="default"/>
        <w:lang w:val="ru-RU" w:eastAsia="en-US" w:bidi="ar-SA"/>
      </w:rPr>
    </w:lvl>
    <w:lvl w:ilvl="4" w:tplc="BA4CAA86">
      <w:numFmt w:val="bullet"/>
      <w:lvlText w:val="•"/>
      <w:lvlJc w:val="left"/>
      <w:pPr>
        <w:ind w:left="4139" w:hanging="308"/>
      </w:pPr>
      <w:rPr>
        <w:rFonts w:hint="default"/>
        <w:lang w:val="ru-RU" w:eastAsia="en-US" w:bidi="ar-SA"/>
      </w:rPr>
    </w:lvl>
    <w:lvl w:ilvl="5" w:tplc="50DC88D8">
      <w:numFmt w:val="bullet"/>
      <w:lvlText w:val="•"/>
      <w:lvlJc w:val="left"/>
      <w:pPr>
        <w:ind w:left="5279" w:hanging="308"/>
      </w:pPr>
      <w:rPr>
        <w:rFonts w:hint="default"/>
        <w:lang w:val="ru-RU" w:eastAsia="en-US" w:bidi="ar-SA"/>
      </w:rPr>
    </w:lvl>
    <w:lvl w:ilvl="6" w:tplc="6E38EC6E">
      <w:numFmt w:val="bullet"/>
      <w:lvlText w:val="•"/>
      <w:lvlJc w:val="left"/>
      <w:pPr>
        <w:ind w:left="6419" w:hanging="308"/>
      </w:pPr>
      <w:rPr>
        <w:rFonts w:hint="default"/>
        <w:lang w:val="ru-RU" w:eastAsia="en-US" w:bidi="ar-SA"/>
      </w:rPr>
    </w:lvl>
    <w:lvl w:ilvl="7" w:tplc="C392669C">
      <w:numFmt w:val="bullet"/>
      <w:lvlText w:val="•"/>
      <w:lvlJc w:val="left"/>
      <w:pPr>
        <w:ind w:left="7559" w:hanging="308"/>
      </w:pPr>
      <w:rPr>
        <w:rFonts w:hint="default"/>
        <w:lang w:val="ru-RU" w:eastAsia="en-US" w:bidi="ar-SA"/>
      </w:rPr>
    </w:lvl>
    <w:lvl w:ilvl="8" w:tplc="055E2452">
      <w:numFmt w:val="bullet"/>
      <w:lvlText w:val="•"/>
      <w:lvlJc w:val="left"/>
      <w:pPr>
        <w:ind w:left="8699" w:hanging="308"/>
      </w:pPr>
      <w:rPr>
        <w:rFonts w:hint="default"/>
        <w:lang w:val="ru-RU" w:eastAsia="en-US" w:bidi="ar-SA"/>
      </w:rPr>
    </w:lvl>
  </w:abstractNum>
  <w:abstractNum w:abstractNumId="11">
    <w:nsid w:val="583D6502"/>
    <w:multiLevelType w:val="hybridMultilevel"/>
    <w:tmpl w:val="85F8EC3E"/>
    <w:lvl w:ilvl="0" w:tplc="BB983D90">
      <w:numFmt w:val="bullet"/>
      <w:lvlText w:val="—"/>
      <w:lvlJc w:val="left"/>
      <w:pPr>
        <w:ind w:left="484" w:hanging="3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2D83416">
      <w:numFmt w:val="bullet"/>
      <w:lvlText w:val="•"/>
      <w:lvlJc w:val="left"/>
      <w:pPr>
        <w:ind w:left="1529" w:hanging="308"/>
      </w:pPr>
      <w:rPr>
        <w:rFonts w:hint="default"/>
        <w:lang w:val="ru-RU" w:eastAsia="en-US" w:bidi="ar-SA"/>
      </w:rPr>
    </w:lvl>
    <w:lvl w:ilvl="2" w:tplc="B888C536">
      <w:numFmt w:val="bullet"/>
      <w:lvlText w:val="•"/>
      <w:lvlJc w:val="left"/>
      <w:pPr>
        <w:ind w:left="2579" w:hanging="308"/>
      </w:pPr>
      <w:rPr>
        <w:rFonts w:hint="default"/>
        <w:lang w:val="ru-RU" w:eastAsia="en-US" w:bidi="ar-SA"/>
      </w:rPr>
    </w:lvl>
    <w:lvl w:ilvl="3" w:tplc="46D830BE">
      <w:numFmt w:val="bullet"/>
      <w:lvlText w:val="•"/>
      <w:lvlJc w:val="left"/>
      <w:pPr>
        <w:ind w:left="3629" w:hanging="308"/>
      </w:pPr>
      <w:rPr>
        <w:rFonts w:hint="default"/>
        <w:lang w:val="ru-RU" w:eastAsia="en-US" w:bidi="ar-SA"/>
      </w:rPr>
    </w:lvl>
    <w:lvl w:ilvl="4" w:tplc="4FBA1FE8">
      <w:numFmt w:val="bullet"/>
      <w:lvlText w:val="•"/>
      <w:lvlJc w:val="left"/>
      <w:pPr>
        <w:ind w:left="4679" w:hanging="308"/>
      </w:pPr>
      <w:rPr>
        <w:rFonts w:hint="default"/>
        <w:lang w:val="ru-RU" w:eastAsia="en-US" w:bidi="ar-SA"/>
      </w:rPr>
    </w:lvl>
    <w:lvl w:ilvl="5" w:tplc="926CCE28">
      <w:numFmt w:val="bullet"/>
      <w:lvlText w:val="•"/>
      <w:lvlJc w:val="left"/>
      <w:pPr>
        <w:ind w:left="5729" w:hanging="308"/>
      </w:pPr>
      <w:rPr>
        <w:rFonts w:hint="default"/>
        <w:lang w:val="ru-RU" w:eastAsia="en-US" w:bidi="ar-SA"/>
      </w:rPr>
    </w:lvl>
    <w:lvl w:ilvl="6" w:tplc="88E2D1F0">
      <w:numFmt w:val="bullet"/>
      <w:lvlText w:val="•"/>
      <w:lvlJc w:val="left"/>
      <w:pPr>
        <w:ind w:left="6779" w:hanging="308"/>
      </w:pPr>
      <w:rPr>
        <w:rFonts w:hint="default"/>
        <w:lang w:val="ru-RU" w:eastAsia="en-US" w:bidi="ar-SA"/>
      </w:rPr>
    </w:lvl>
    <w:lvl w:ilvl="7" w:tplc="651201D2">
      <w:numFmt w:val="bullet"/>
      <w:lvlText w:val="•"/>
      <w:lvlJc w:val="left"/>
      <w:pPr>
        <w:ind w:left="7829" w:hanging="308"/>
      </w:pPr>
      <w:rPr>
        <w:rFonts w:hint="default"/>
        <w:lang w:val="ru-RU" w:eastAsia="en-US" w:bidi="ar-SA"/>
      </w:rPr>
    </w:lvl>
    <w:lvl w:ilvl="8" w:tplc="18362678">
      <w:numFmt w:val="bullet"/>
      <w:lvlText w:val="•"/>
      <w:lvlJc w:val="left"/>
      <w:pPr>
        <w:ind w:left="8879" w:hanging="308"/>
      </w:pPr>
      <w:rPr>
        <w:rFonts w:hint="default"/>
        <w:lang w:val="ru-RU" w:eastAsia="en-US" w:bidi="ar-SA"/>
      </w:rPr>
    </w:lvl>
  </w:abstractNum>
  <w:abstractNum w:abstractNumId="12">
    <w:nsid w:val="64F41E4B"/>
    <w:multiLevelType w:val="hybridMultilevel"/>
    <w:tmpl w:val="D72A0614"/>
    <w:lvl w:ilvl="0" w:tplc="94EA7122">
      <w:start w:val="1"/>
      <w:numFmt w:val="decimal"/>
      <w:lvlText w:val="%1)"/>
      <w:lvlJc w:val="left"/>
      <w:pPr>
        <w:ind w:left="751" w:hanging="267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86109E04">
      <w:numFmt w:val="bullet"/>
      <w:lvlText w:val="—"/>
      <w:lvlJc w:val="left"/>
      <w:pPr>
        <w:ind w:left="720" w:hanging="7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839C5576">
      <w:numFmt w:val="bullet"/>
      <w:lvlText w:val="•"/>
      <w:lvlJc w:val="left"/>
      <w:pPr>
        <w:ind w:left="1895" w:hanging="767"/>
      </w:pPr>
      <w:rPr>
        <w:rFonts w:hint="default"/>
        <w:lang w:val="ru-RU" w:eastAsia="en-US" w:bidi="ar-SA"/>
      </w:rPr>
    </w:lvl>
    <w:lvl w:ilvl="3" w:tplc="0CFED8C0">
      <w:numFmt w:val="bullet"/>
      <w:lvlText w:val="•"/>
      <w:lvlJc w:val="left"/>
      <w:pPr>
        <w:ind w:left="3030" w:hanging="767"/>
      </w:pPr>
      <w:rPr>
        <w:rFonts w:hint="default"/>
        <w:lang w:val="ru-RU" w:eastAsia="en-US" w:bidi="ar-SA"/>
      </w:rPr>
    </w:lvl>
    <w:lvl w:ilvl="4" w:tplc="F96C34EA">
      <w:numFmt w:val="bullet"/>
      <w:lvlText w:val="•"/>
      <w:lvlJc w:val="left"/>
      <w:pPr>
        <w:ind w:left="4166" w:hanging="767"/>
      </w:pPr>
      <w:rPr>
        <w:rFonts w:hint="default"/>
        <w:lang w:val="ru-RU" w:eastAsia="en-US" w:bidi="ar-SA"/>
      </w:rPr>
    </w:lvl>
    <w:lvl w:ilvl="5" w:tplc="46A4755C">
      <w:numFmt w:val="bullet"/>
      <w:lvlText w:val="•"/>
      <w:lvlJc w:val="left"/>
      <w:pPr>
        <w:ind w:left="5301" w:hanging="767"/>
      </w:pPr>
      <w:rPr>
        <w:rFonts w:hint="default"/>
        <w:lang w:val="ru-RU" w:eastAsia="en-US" w:bidi="ar-SA"/>
      </w:rPr>
    </w:lvl>
    <w:lvl w:ilvl="6" w:tplc="E59C4C8C">
      <w:numFmt w:val="bullet"/>
      <w:lvlText w:val="•"/>
      <w:lvlJc w:val="left"/>
      <w:pPr>
        <w:ind w:left="6437" w:hanging="767"/>
      </w:pPr>
      <w:rPr>
        <w:rFonts w:hint="default"/>
        <w:lang w:val="ru-RU" w:eastAsia="en-US" w:bidi="ar-SA"/>
      </w:rPr>
    </w:lvl>
    <w:lvl w:ilvl="7" w:tplc="2AC09148">
      <w:numFmt w:val="bullet"/>
      <w:lvlText w:val="•"/>
      <w:lvlJc w:val="left"/>
      <w:pPr>
        <w:ind w:left="7572" w:hanging="767"/>
      </w:pPr>
      <w:rPr>
        <w:rFonts w:hint="default"/>
        <w:lang w:val="ru-RU" w:eastAsia="en-US" w:bidi="ar-SA"/>
      </w:rPr>
    </w:lvl>
    <w:lvl w:ilvl="8" w:tplc="066CAC80">
      <w:numFmt w:val="bullet"/>
      <w:lvlText w:val="•"/>
      <w:lvlJc w:val="left"/>
      <w:pPr>
        <w:ind w:left="8708" w:hanging="767"/>
      </w:pPr>
      <w:rPr>
        <w:rFonts w:hint="default"/>
        <w:lang w:val="ru-RU" w:eastAsia="en-US" w:bidi="ar-SA"/>
      </w:rPr>
    </w:lvl>
  </w:abstractNum>
  <w:abstractNum w:abstractNumId="13">
    <w:nsid w:val="6DE06968"/>
    <w:multiLevelType w:val="hybridMultilevel"/>
    <w:tmpl w:val="2954C63A"/>
    <w:lvl w:ilvl="0" w:tplc="23002B58">
      <w:start w:val="3"/>
      <w:numFmt w:val="decimal"/>
      <w:lvlText w:val="%1)"/>
      <w:lvlJc w:val="left"/>
      <w:pPr>
        <w:ind w:left="736" w:hanging="267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59404F92">
      <w:numFmt w:val="bullet"/>
      <w:lvlText w:val="—"/>
      <w:lvlJc w:val="left"/>
      <w:pPr>
        <w:ind w:left="724" w:hanging="3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168E9ED0">
      <w:numFmt w:val="bullet"/>
      <w:lvlText w:val="•"/>
      <w:lvlJc w:val="left"/>
      <w:pPr>
        <w:ind w:left="1877" w:hanging="308"/>
      </w:pPr>
      <w:rPr>
        <w:rFonts w:hint="default"/>
        <w:lang w:val="ru-RU" w:eastAsia="en-US" w:bidi="ar-SA"/>
      </w:rPr>
    </w:lvl>
    <w:lvl w:ilvl="3" w:tplc="435CAD3A">
      <w:numFmt w:val="bullet"/>
      <w:lvlText w:val="•"/>
      <w:lvlJc w:val="left"/>
      <w:pPr>
        <w:ind w:left="3015" w:hanging="308"/>
      </w:pPr>
      <w:rPr>
        <w:rFonts w:hint="default"/>
        <w:lang w:val="ru-RU" w:eastAsia="en-US" w:bidi="ar-SA"/>
      </w:rPr>
    </w:lvl>
    <w:lvl w:ilvl="4" w:tplc="31981DF6">
      <w:numFmt w:val="bullet"/>
      <w:lvlText w:val="•"/>
      <w:lvlJc w:val="left"/>
      <w:pPr>
        <w:ind w:left="4153" w:hanging="308"/>
      </w:pPr>
      <w:rPr>
        <w:rFonts w:hint="default"/>
        <w:lang w:val="ru-RU" w:eastAsia="en-US" w:bidi="ar-SA"/>
      </w:rPr>
    </w:lvl>
    <w:lvl w:ilvl="5" w:tplc="E7BEFCFA">
      <w:numFmt w:val="bullet"/>
      <w:lvlText w:val="•"/>
      <w:lvlJc w:val="left"/>
      <w:pPr>
        <w:ind w:left="5290" w:hanging="308"/>
      </w:pPr>
      <w:rPr>
        <w:rFonts w:hint="default"/>
        <w:lang w:val="ru-RU" w:eastAsia="en-US" w:bidi="ar-SA"/>
      </w:rPr>
    </w:lvl>
    <w:lvl w:ilvl="6" w:tplc="A62EA342">
      <w:numFmt w:val="bullet"/>
      <w:lvlText w:val="•"/>
      <w:lvlJc w:val="left"/>
      <w:pPr>
        <w:ind w:left="6428" w:hanging="308"/>
      </w:pPr>
      <w:rPr>
        <w:rFonts w:hint="default"/>
        <w:lang w:val="ru-RU" w:eastAsia="en-US" w:bidi="ar-SA"/>
      </w:rPr>
    </w:lvl>
    <w:lvl w:ilvl="7" w:tplc="8AE873E8">
      <w:numFmt w:val="bullet"/>
      <w:lvlText w:val="•"/>
      <w:lvlJc w:val="left"/>
      <w:pPr>
        <w:ind w:left="7566" w:hanging="308"/>
      </w:pPr>
      <w:rPr>
        <w:rFonts w:hint="default"/>
        <w:lang w:val="ru-RU" w:eastAsia="en-US" w:bidi="ar-SA"/>
      </w:rPr>
    </w:lvl>
    <w:lvl w:ilvl="8" w:tplc="30BE47F4">
      <w:numFmt w:val="bullet"/>
      <w:lvlText w:val="•"/>
      <w:lvlJc w:val="left"/>
      <w:pPr>
        <w:ind w:left="8703" w:hanging="308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3"/>
  </w:num>
  <w:num w:numId="11">
    <w:abstractNumId w:val="12"/>
  </w:num>
  <w:num w:numId="12">
    <w:abstractNumId w:val="9"/>
  </w:num>
  <w:num w:numId="13">
    <w:abstractNumId w:val="1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19353F"/>
    <w:rsid w:val="0029639D"/>
    <w:rsid w:val="00326F90"/>
    <w:rsid w:val="00347A2E"/>
    <w:rsid w:val="003F689F"/>
    <w:rsid w:val="00507E08"/>
    <w:rsid w:val="00677C1E"/>
    <w:rsid w:val="009A28FD"/>
    <w:rsid w:val="00A07ADC"/>
    <w:rsid w:val="00A34486"/>
    <w:rsid w:val="00AA1D8D"/>
    <w:rsid w:val="00B47730"/>
    <w:rsid w:val="00CB0664"/>
    <w:rsid w:val="00CE24F8"/>
    <w:rsid w:val="00D22D38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1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1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1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1"/>
    <w:unhideWhenUsed/>
    <w:qFormat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A344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A34486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677C1E"/>
    <w:pPr>
      <w:widowControl w:val="0"/>
      <w:autoSpaceDE w:val="0"/>
      <w:autoSpaceDN w:val="0"/>
      <w:spacing w:after="0" w:line="240" w:lineRule="auto"/>
    </w:pPr>
    <w:rPr>
      <w:rFonts w:eastAsiaTheme="minorHAns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677C1E"/>
    <w:pPr>
      <w:widowControl w:val="0"/>
      <w:autoSpaceDE w:val="0"/>
      <w:autoSpaceDN w:val="0"/>
      <w:spacing w:before="63" w:after="0" w:line="240" w:lineRule="auto"/>
      <w:ind w:left="84"/>
    </w:pPr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1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1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1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1"/>
    <w:unhideWhenUsed/>
    <w:qFormat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A344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A34486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677C1E"/>
    <w:pPr>
      <w:widowControl w:val="0"/>
      <w:autoSpaceDE w:val="0"/>
      <w:autoSpaceDN w:val="0"/>
      <w:spacing w:after="0" w:line="240" w:lineRule="auto"/>
    </w:pPr>
    <w:rPr>
      <w:rFonts w:eastAsiaTheme="minorHAns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677C1E"/>
    <w:pPr>
      <w:widowControl w:val="0"/>
      <w:autoSpaceDE w:val="0"/>
      <w:autoSpaceDN w:val="0"/>
      <w:spacing w:before="63" w:after="0" w:line="240" w:lineRule="auto"/>
      <w:ind w:left="84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2D08129-409D-44ED-B709-561F0B84E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8142</Words>
  <Characters>46413</Characters>
  <Application>Microsoft Office Word</Application>
  <DocSecurity>0</DocSecurity>
  <Lines>386</Lines>
  <Paragraphs>108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54447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Минзифа</cp:lastModifiedBy>
  <cp:revision>13</cp:revision>
  <cp:lastPrinted>2022-09-29T16:19:00Z</cp:lastPrinted>
  <dcterms:created xsi:type="dcterms:W3CDTF">2013-12-23T23:15:00Z</dcterms:created>
  <dcterms:modified xsi:type="dcterms:W3CDTF">2023-01-21T07:54:00Z</dcterms:modified>
  <cp:category/>
</cp:coreProperties>
</file>